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3B0EA2" w14:textId="1AB584DF" w:rsidR="007166CE" w:rsidRDefault="00CD74C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0B72DE9" wp14:editId="7053EA40">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8AD5663" w14:textId="77777777" w:rsidR="007166CE" w:rsidRDefault="007166CE" w:rsidP="007166CE">
      <w:pPr>
        <w:pStyle w:val="berschrift1"/>
      </w:pPr>
      <w:r>
        <w:br w:type="page"/>
      </w:r>
      <w:r>
        <w:lastRenderedPageBreak/>
        <w:t>Vorwort</w:t>
      </w:r>
    </w:p>
    <w:p w14:paraId="3CD7DF4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09D2299" w14:textId="77777777" w:rsidR="007E1779" w:rsidRDefault="008D7463" w:rsidP="007166CE">
      <w:r>
        <w:t xml:space="preserve">Dieses Jahr hat uns allen eine Menge abverlangt – doch Gott hat uns hindurchgetragen. </w:t>
      </w:r>
    </w:p>
    <w:p w14:paraId="67451AD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1230949" w14:textId="77777777" w:rsidR="007E1779" w:rsidRDefault="007E1779" w:rsidP="007166CE">
      <w:r>
        <w:t>Vielleicht hat aber auch der eine oder die andere Lust, mitzumachen und neue Bücher zu erstellen – sprecht mich einfach an.</w:t>
      </w:r>
    </w:p>
    <w:p w14:paraId="1828204C" w14:textId="77777777" w:rsidR="007166CE" w:rsidRDefault="007166CE" w:rsidP="007166CE">
      <w:r>
        <w:t>Euch allen wünsche ich Gottes reichen Segen und dass Ihr für Euch interessante Texte hier findet. Für Anregungen bin ich immer dankbar.</w:t>
      </w:r>
    </w:p>
    <w:p w14:paraId="566BB0DD" w14:textId="77777777" w:rsidR="007166CE" w:rsidRDefault="007166CE" w:rsidP="007166CE">
      <w:r>
        <w:t>Gruß &amp; Segen,</w:t>
      </w:r>
    </w:p>
    <w:p w14:paraId="7C6D0365" w14:textId="77777777" w:rsidR="007166CE" w:rsidRDefault="007166CE" w:rsidP="007166CE">
      <w:r>
        <w:t>Andreas</w:t>
      </w:r>
    </w:p>
    <w:p w14:paraId="7D28363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6FFF9E9" w14:textId="033BBD67" w:rsidR="007C4A0C" w:rsidRDefault="007C4A0C" w:rsidP="007C4A0C">
      <w:pPr>
        <w:pStyle w:val="berschrift1"/>
      </w:pPr>
      <w:r>
        <w:t>Zitate</w:t>
      </w:r>
    </w:p>
    <w:p w14:paraId="422883AB" w14:textId="77777777" w:rsidR="007C4A0C" w:rsidRDefault="007C4A0C" w:rsidP="007C4A0C">
      <w:pPr>
        <w:pStyle w:val="berschrift2"/>
        <w:rPr>
          <w:sz w:val="48"/>
          <w:szCs w:val="48"/>
          <w:lang w:eastAsia="de-DE"/>
        </w:rPr>
      </w:pPr>
      <w:r>
        <w:t>Vom Gebet der Kinder</w:t>
      </w:r>
    </w:p>
    <w:p w14:paraId="25DDDAA8" w14:textId="72D3A468" w:rsidR="007C4A0C" w:rsidRPr="007C4A0C" w:rsidRDefault="007C4A0C" w:rsidP="007C4A0C">
      <w:pPr>
        <w:pStyle w:val="StandardWeb"/>
      </w:pPr>
      <w:r>
        <w:t xml:space="preserve">Es ist </w:t>
      </w:r>
      <w:proofErr w:type="spellStart"/>
      <w:r>
        <w:t>fruchtparlich</w:t>
      </w:r>
      <w:proofErr w:type="spellEnd"/>
      <w:r>
        <w:t xml:space="preserve"> on allen </w:t>
      </w:r>
      <w:proofErr w:type="spellStart"/>
      <w:r>
        <w:t>zweifel</w:t>
      </w:r>
      <w:proofErr w:type="spellEnd"/>
      <w:r>
        <w:t xml:space="preserve">/ daß man die </w:t>
      </w:r>
      <w:proofErr w:type="spellStart"/>
      <w:r>
        <w:t>kind</w:t>
      </w:r>
      <w:proofErr w:type="spellEnd"/>
      <w:r>
        <w:t xml:space="preserve"> anfangs </w:t>
      </w:r>
      <w:proofErr w:type="spellStart"/>
      <w:r>
        <w:t>inn</w:t>
      </w:r>
      <w:proofErr w:type="spellEnd"/>
      <w:r>
        <w:t xml:space="preserve"> der </w:t>
      </w:r>
      <w:proofErr w:type="spellStart"/>
      <w:r>
        <w:t>schull</w:t>
      </w:r>
      <w:proofErr w:type="spellEnd"/>
      <w:r>
        <w:t xml:space="preserve"> anhalte/ </w:t>
      </w:r>
      <w:proofErr w:type="spellStart"/>
      <w:r>
        <w:t>vnd</w:t>
      </w:r>
      <w:proofErr w:type="spellEnd"/>
      <w:r>
        <w:t xml:space="preserve"> lerne sie im geist </w:t>
      </w:r>
      <w:proofErr w:type="spellStart"/>
      <w:r>
        <w:t>vnd</w:t>
      </w:r>
      <w:proofErr w:type="spellEnd"/>
      <w:r>
        <w:t xml:space="preserve"> der </w:t>
      </w:r>
      <w:proofErr w:type="spellStart"/>
      <w:r>
        <w:t>warheyt</w:t>
      </w:r>
      <w:proofErr w:type="spellEnd"/>
      <w:r>
        <w:t xml:space="preserve"> ernstlichen betten/ </w:t>
      </w:r>
      <w:proofErr w:type="spellStart"/>
      <w:r>
        <w:t>darauß</w:t>
      </w:r>
      <w:proofErr w:type="spellEnd"/>
      <w:r>
        <w:t xml:space="preserve"> </w:t>
      </w:r>
      <w:proofErr w:type="spellStart"/>
      <w:r>
        <w:t>nitt</w:t>
      </w:r>
      <w:proofErr w:type="spellEnd"/>
      <w:r>
        <w:t xml:space="preserve"> allein sie/ </w:t>
      </w:r>
      <w:proofErr w:type="spellStart"/>
      <w:r>
        <w:t>sonder</w:t>
      </w:r>
      <w:proofErr w:type="spellEnd"/>
      <w:r>
        <w:t xml:space="preserve"> </w:t>
      </w:r>
      <w:proofErr w:type="spellStart"/>
      <w:r>
        <w:t>ettwan</w:t>
      </w:r>
      <w:proofErr w:type="spellEnd"/>
      <w:r>
        <w:t xml:space="preserve"> auch </w:t>
      </w:r>
      <w:proofErr w:type="spellStart"/>
      <w:r>
        <w:t>farlessige</w:t>
      </w:r>
      <w:proofErr w:type="spellEnd"/>
      <w:r>
        <w:t xml:space="preserve"> </w:t>
      </w:r>
      <w:proofErr w:type="spellStart"/>
      <w:r>
        <w:t>elteren</w:t>
      </w:r>
      <w:proofErr w:type="spellEnd"/>
      <w:r>
        <w:t xml:space="preserve">/ ja ein </w:t>
      </w:r>
      <w:proofErr w:type="spellStart"/>
      <w:r>
        <w:t>gantz</w:t>
      </w:r>
      <w:proofErr w:type="spellEnd"/>
      <w:r>
        <w:t xml:space="preserve"> </w:t>
      </w:r>
      <w:proofErr w:type="spellStart"/>
      <w:r>
        <w:t>haußgesind</w:t>
      </w:r>
      <w:proofErr w:type="spellEnd"/>
      <w:r>
        <w:t xml:space="preserve"> mag </w:t>
      </w:r>
      <w:proofErr w:type="spellStart"/>
      <w:r>
        <w:t>verbesseret</w:t>
      </w:r>
      <w:proofErr w:type="spellEnd"/>
      <w:r>
        <w:t xml:space="preserve"> werden/ so sie sehen den kindischen </w:t>
      </w:r>
      <w:proofErr w:type="spellStart"/>
      <w:r>
        <w:t>eyffer</w:t>
      </w:r>
      <w:proofErr w:type="spellEnd"/>
      <w:r>
        <w:t xml:space="preserve"> </w:t>
      </w:r>
      <w:proofErr w:type="spellStart"/>
      <w:r>
        <w:t>vnd</w:t>
      </w:r>
      <w:proofErr w:type="spellEnd"/>
      <w:r>
        <w:t xml:space="preserve"> </w:t>
      </w:r>
      <w:proofErr w:type="spellStart"/>
      <w:r>
        <w:t>Christenliche</w:t>
      </w:r>
      <w:proofErr w:type="spellEnd"/>
      <w:r>
        <w:t xml:space="preserve"> </w:t>
      </w:r>
      <w:proofErr w:type="spellStart"/>
      <w:r>
        <w:t>zucht</w:t>
      </w:r>
      <w:proofErr w:type="spellEnd"/>
      <w:r>
        <w:t xml:space="preserve">/ sich aber in </w:t>
      </w:r>
      <w:proofErr w:type="spellStart"/>
      <w:r>
        <w:t>vnwissenheit</w:t>
      </w:r>
      <w:proofErr w:type="spellEnd"/>
      <w:r>
        <w:t xml:space="preserve"> </w:t>
      </w:r>
      <w:proofErr w:type="spellStart"/>
      <w:r>
        <w:t>eraltet</w:t>
      </w:r>
      <w:proofErr w:type="spellEnd"/>
      <w:r>
        <w:t xml:space="preserve">/ </w:t>
      </w:r>
      <w:proofErr w:type="spellStart"/>
      <w:r>
        <w:t>Darumb</w:t>
      </w:r>
      <w:proofErr w:type="spellEnd"/>
      <w:r>
        <w:t xml:space="preserve"> sollen die </w:t>
      </w:r>
      <w:proofErr w:type="spellStart"/>
      <w:r>
        <w:t>schulmeister</w:t>
      </w:r>
      <w:proofErr w:type="spellEnd"/>
      <w:r>
        <w:t xml:space="preserve"> die </w:t>
      </w:r>
      <w:proofErr w:type="spellStart"/>
      <w:r>
        <w:t>kind</w:t>
      </w:r>
      <w:proofErr w:type="spellEnd"/>
      <w:r>
        <w:t xml:space="preserve"> </w:t>
      </w:r>
      <w:proofErr w:type="spellStart"/>
      <w:r>
        <w:t>erstlichen</w:t>
      </w:r>
      <w:proofErr w:type="spellEnd"/>
      <w:r>
        <w:t xml:space="preserve"> </w:t>
      </w:r>
      <w:proofErr w:type="spellStart"/>
      <w:r>
        <w:t>leren</w:t>
      </w:r>
      <w:proofErr w:type="spellEnd"/>
      <w:r>
        <w:t xml:space="preserve">/ zu Gott durch Jesum Christum </w:t>
      </w:r>
      <w:proofErr w:type="spellStart"/>
      <w:r>
        <w:t>inn</w:t>
      </w:r>
      <w:proofErr w:type="spellEnd"/>
      <w:r>
        <w:t xml:space="preserve"> aller </w:t>
      </w:r>
      <w:proofErr w:type="spellStart"/>
      <w:r>
        <w:t>notturfft</w:t>
      </w:r>
      <w:proofErr w:type="spellEnd"/>
      <w:r>
        <w:t xml:space="preserve"> allein </w:t>
      </w:r>
      <w:proofErr w:type="spellStart"/>
      <w:r>
        <w:t>ruffen</w:t>
      </w:r>
      <w:proofErr w:type="spellEnd"/>
      <w:r>
        <w:t xml:space="preserve">/ </w:t>
      </w:r>
      <w:proofErr w:type="spellStart"/>
      <w:r>
        <w:t>vorauß</w:t>
      </w:r>
      <w:proofErr w:type="spellEnd"/>
      <w:r>
        <w:t xml:space="preserve"> sollend sie leeren den verstand des Vatter </w:t>
      </w:r>
      <w:proofErr w:type="spellStart"/>
      <w:r>
        <w:t>vnsers</w:t>
      </w:r>
      <w:proofErr w:type="spellEnd"/>
      <w:r>
        <w:t xml:space="preserve">/ </w:t>
      </w:r>
      <w:proofErr w:type="spellStart"/>
      <w:r>
        <w:t>vnnd</w:t>
      </w:r>
      <w:proofErr w:type="spellEnd"/>
      <w:r>
        <w:t xml:space="preserve"> andere </w:t>
      </w:r>
      <w:proofErr w:type="spellStart"/>
      <w:r>
        <w:t>kurtze</w:t>
      </w:r>
      <w:proofErr w:type="spellEnd"/>
      <w:r>
        <w:t xml:space="preserve"> Psalmen </w:t>
      </w:r>
      <w:proofErr w:type="spellStart"/>
      <w:r>
        <w:t>vnd</w:t>
      </w:r>
      <w:proofErr w:type="spellEnd"/>
      <w:r>
        <w:t xml:space="preserve"> </w:t>
      </w:r>
      <w:proofErr w:type="spellStart"/>
      <w:r>
        <w:t>Gebettlen</w:t>
      </w:r>
      <w:proofErr w:type="spellEnd"/>
      <w:r>
        <w:t xml:space="preserve">/ so </w:t>
      </w:r>
      <w:proofErr w:type="spellStart"/>
      <w:r>
        <w:t>auff</w:t>
      </w:r>
      <w:proofErr w:type="spellEnd"/>
      <w:r>
        <w:t xml:space="preserve"> daß </w:t>
      </w:r>
      <w:proofErr w:type="spellStart"/>
      <w:r>
        <w:t>kurtzest</w:t>
      </w:r>
      <w:proofErr w:type="spellEnd"/>
      <w:r>
        <w:t xml:space="preserve"> </w:t>
      </w:r>
      <w:proofErr w:type="spellStart"/>
      <w:r>
        <w:t>auß</w:t>
      </w:r>
      <w:proofErr w:type="spellEnd"/>
      <w:r>
        <w:t xml:space="preserve"> der </w:t>
      </w:r>
      <w:proofErr w:type="spellStart"/>
      <w:r>
        <w:t>geschrifft</w:t>
      </w:r>
      <w:proofErr w:type="spellEnd"/>
      <w:r>
        <w:t xml:space="preserve"> </w:t>
      </w:r>
      <w:proofErr w:type="spellStart"/>
      <w:r>
        <w:t>geklaubet</w:t>
      </w:r>
      <w:proofErr w:type="spellEnd"/>
      <w:r>
        <w:t xml:space="preserve">/ </w:t>
      </w:r>
      <w:proofErr w:type="spellStart"/>
      <w:r>
        <w:t>auff</w:t>
      </w:r>
      <w:proofErr w:type="spellEnd"/>
      <w:r>
        <w:t xml:space="preserve"> welche wir auch </w:t>
      </w:r>
      <w:proofErr w:type="spellStart"/>
      <w:r>
        <w:t>niemandt</w:t>
      </w:r>
      <w:proofErr w:type="spellEnd"/>
      <w:r>
        <w:t xml:space="preserve"> verbunden wöllen haben/ daß wir </w:t>
      </w:r>
      <w:proofErr w:type="spellStart"/>
      <w:r>
        <w:t>nit</w:t>
      </w:r>
      <w:proofErr w:type="spellEnd"/>
      <w:r>
        <w:t xml:space="preserve"> erachtet werden/ als die so </w:t>
      </w:r>
      <w:proofErr w:type="spellStart"/>
      <w:r>
        <w:t>neüwe</w:t>
      </w:r>
      <w:proofErr w:type="spellEnd"/>
      <w:r>
        <w:t xml:space="preserve"> </w:t>
      </w:r>
      <w:proofErr w:type="spellStart"/>
      <w:r>
        <w:t>Hortulos</w:t>
      </w:r>
      <w:proofErr w:type="spellEnd"/>
      <w:r>
        <w:t xml:space="preserve"> </w:t>
      </w:r>
      <w:proofErr w:type="spellStart"/>
      <w:r>
        <w:t>animae</w:t>
      </w:r>
      <w:proofErr w:type="spellEnd"/>
      <w:r>
        <w:t xml:space="preserve"> </w:t>
      </w:r>
      <w:proofErr w:type="spellStart"/>
      <w:r>
        <w:t>beschryben</w:t>
      </w:r>
      <w:proofErr w:type="spellEnd"/>
      <w:r>
        <w:t xml:space="preserve">/ dann der geist des </w:t>
      </w:r>
      <w:proofErr w:type="spellStart"/>
      <w:r>
        <w:t>gebets</w:t>
      </w:r>
      <w:proofErr w:type="spellEnd"/>
      <w:r>
        <w:t xml:space="preserve">/ soll an </w:t>
      </w:r>
      <w:proofErr w:type="spellStart"/>
      <w:r>
        <w:t>khein</w:t>
      </w:r>
      <w:proofErr w:type="spellEnd"/>
      <w:r>
        <w:t xml:space="preserve"> </w:t>
      </w:r>
      <w:proofErr w:type="spellStart"/>
      <w:r>
        <w:t>wort</w:t>
      </w:r>
      <w:proofErr w:type="spellEnd"/>
      <w:r>
        <w:t xml:space="preserve">/ statt/ oder zeit/ nach </w:t>
      </w:r>
      <w:proofErr w:type="spellStart"/>
      <w:r>
        <w:t>zall</w:t>
      </w:r>
      <w:proofErr w:type="spellEnd"/>
      <w:r>
        <w:t xml:space="preserve">/ angebunden sein/ </w:t>
      </w:r>
      <w:proofErr w:type="spellStart"/>
      <w:r>
        <w:t>sonder</w:t>
      </w:r>
      <w:proofErr w:type="spellEnd"/>
      <w:r>
        <w:t xml:space="preserve"> frey/ </w:t>
      </w:r>
      <w:proofErr w:type="spellStart"/>
      <w:r>
        <w:t>ongespert</w:t>
      </w:r>
      <w:proofErr w:type="spellEnd"/>
      <w:r>
        <w:t xml:space="preserve"> bleiben/ rc.</w:t>
      </w:r>
    </w:p>
    <w:p w14:paraId="7E408FF8" w14:textId="77777777" w:rsidR="00654441" w:rsidRDefault="00654441">
      <w:pPr>
        <w:spacing w:after="0" w:line="240" w:lineRule="auto"/>
        <w:rPr>
          <w:rFonts w:eastAsia="Times New Roman"/>
          <w:b/>
          <w:bCs/>
          <w:color w:val="000000"/>
          <w:kern w:val="36"/>
          <w:sz w:val="36"/>
          <w:szCs w:val="48"/>
          <w:lang w:eastAsia="de-DE"/>
        </w:rPr>
      </w:pPr>
      <w:r>
        <w:br w:type="page"/>
      </w:r>
    </w:p>
    <w:p w14:paraId="0AB4FE5B" w14:textId="3561A696" w:rsidR="0022039F" w:rsidRDefault="007C4A0C" w:rsidP="007C4A0C">
      <w:pPr>
        <w:pStyle w:val="berschrift1"/>
      </w:pPr>
      <w:r>
        <w:t>Gebete</w:t>
      </w:r>
    </w:p>
    <w:p w14:paraId="7E5344BC" w14:textId="0D015AD8" w:rsidR="007C4A0C" w:rsidRDefault="007C4A0C" w:rsidP="007C4A0C">
      <w:pPr>
        <w:pStyle w:val="berschrift2"/>
        <w:rPr>
          <w:sz w:val="36"/>
          <w:szCs w:val="36"/>
          <w:lang w:eastAsia="de-DE"/>
        </w:rPr>
      </w:pPr>
      <w:r w:rsidRPr="007C4A0C">
        <w:t xml:space="preserve">Ein </w:t>
      </w:r>
      <w:proofErr w:type="spellStart"/>
      <w:r w:rsidRPr="007C4A0C">
        <w:t>gebett</w:t>
      </w:r>
      <w:proofErr w:type="spellEnd"/>
      <w:r w:rsidRPr="007C4A0C">
        <w:t xml:space="preserve"> nach dem Catechismo/ daß der </w:t>
      </w:r>
      <w:proofErr w:type="spellStart"/>
      <w:r w:rsidRPr="007C4A0C">
        <w:t>diener</w:t>
      </w:r>
      <w:proofErr w:type="spellEnd"/>
      <w:r w:rsidRPr="007C4A0C">
        <w:t xml:space="preserve"> der Kirchen </w:t>
      </w:r>
      <w:proofErr w:type="spellStart"/>
      <w:r w:rsidRPr="007C4A0C">
        <w:t>vorlißt</w:t>
      </w:r>
      <w:proofErr w:type="spellEnd"/>
      <w:r>
        <w:t xml:space="preserve"> </w:t>
      </w:r>
    </w:p>
    <w:p w14:paraId="795F89C2" w14:textId="77777777" w:rsidR="007C4A0C" w:rsidRDefault="007C4A0C" w:rsidP="007C4A0C">
      <w:pPr>
        <w:pStyle w:val="StandardWeb"/>
      </w:pPr>
      <w:proofErr w:type="spellStart"/>
      <w:r>
        <w:t>ALlmechtiger</w:t>
      </w:r>
      <w:proofErr w:type="spellEnd"/>
      <w:r>
        <w:t xml:space="preserve"> Gott himmlischer </w:t>
      </w:r>
      <w:proofErr w:type="spellStart"/>
      <w:r>
        <w:t>vatter</w:t>
      </w:r>
      <w:proofErr w:type="spellEnd"/>
      <w:r>
        <w:t xml:space="preserve">/ </w:t>
      </w:r>
      <w:proofErr w:type="spellStart"/>
      <w:r>
        <w:t>diewyl</w:t>
      </w:r>
      <w:proofErr w:type="spellEnd"/>
      <w:r>
        <w:t xml:space="preserve"> dir </w:t>
      </w:r>
      <w:proofErr w:type="spellStart"/>
      <w:r>
        <w:t>wolgefallen</w:t>
      </w:r>
      <w:proofErr w:type="spellEnd"/>
      <w:r>
        <w:t xml:space="preserve">/ daß sich die </w:t>
      </w:r>
      <w:proofErr w:type="spellStart"/>
      <w:r>
        <w:t>menschen</w:t>
      </w:r>
      <w:proofErr w:type="spellEnd"/>
      <w:r>
        <w:t xml:space="preserve"> nach deinem gnädigen willen/ so lang dir gefällig wuchsen </w:t>
      </w:r>
      <w:proofErr w:type="spellStart"/>
      <w:r>
        <w:t>vnnd</w:t>
      </w:r>
      <w:proofErr w:type="spellEnd"/>
      <w:r>
        <w:t xml:space="preserve"> </w:t>
      </w:r>
      <w:proofErr w:type="spellStart"/>
      <w:r>
        <w:t>mehreten</w:t>
      </w:r>
      <w:proofErr w:type="spellEnd"/>
      <w:r>
        <w:t xml:space="preserve">/ So bitten </w:t>
      </w:r>
      <w:proofErr w:type="spellStart"/>
      <w:r>
        <w:t>vir</w:t>
      </w:r>
      <w:proofErr w:type="spellEnd"/>
      <w:r>
        <w:t xml:space="preserve"> dich durch dein geliebten </w:t>
      </w:r>
      <w:proofErr w:type="spellStart"/>
      <w:r>
        <w:t>sun</w:t>
      </w:r>
      <w:proofErr w:type="spellEnd"/>
      <w:r>
        <w:t xml:space="preserve"> Jesum Christum/ daß du </w:t>
      </w:r>
      <w:proofErr w:type="spellStart"/>
      <w:r>
        <w:t>disen</w:t>
      </w:r>
      <w:proofErr w:type="spellEnd"/>
      <w:r>
        <w:t xml:space="preserve"> </w:t>
      </w:r>
      <w:proofErr w:type="spellStart"/>
      <w:r>
        <w:t>vnd</w:t>
      </w:r>
      <w:proofErr w:type="spellEnd"/>
      <w:r>
        <w:t xml:space="preserve"> allen </w:t>
      </w:r>
      <w:proofErr w:type="spellStart"/>
      <w:r>
        <w:t>kindern</w:t>
      </w:r>
      <w:proofErr w:type="spellEnd"/>
      <w:r>
        <w:t xml:space="preserve">/ welchen dein geliebter </w:t>
      </w:r>
      <w:proofErr w:type="spellStart"/>
      <w:r>
        <w:t>sun</w:t>
      </w:r>
      <w:proofErr w:type="spellEnd"/>
      <w:r>
        <w:t xml:space="preserve"> Jesus Christus daß </w:t>
      </w:r>
      <w:proofErr w:type="spellStart"/>
      <w:r>
        <w:t>himmelrych</w:t>
      </w:r>
      <w:proofErr w:type="spellEnd"/>
      <w:r>
        <w:t xml:space="preserve"> versprochen/ wöllest </w:t>
      </w:r>
      <w:proofErr w:type="spellStart"/>
      <w:r>
        <w:t>gnädigklichen</w:t>
      </w:r>
      <w:proofErr w:type="spellEnd"/>
      <w:r>
        <w:t xml:space="preserve"> </w:t>
      </w:r>
      <w:proofErr w:type="spellStart"/>
      <w:r>
        <w:t>vonn</w:t>
      </w:r>
      <w:proofErr w:type="spellEnd"/>
      <w:r>
        <w:t xml:space="preserve"> der wiegen </w:t>
      </w:r>
      <w:proofErr w:type="spellStart"/>
      <w:r>
        <w:t>auff</w:t>
      </w:r>
      <w:proofErr w:type="spellEnd"/>
      <w:r>
        <w:t xml:space="preserve"> zu dir ziehen/ damit sie </w:t>
      </w:r>
      <w:proofErr w:type="spellStart"/>
      <w:r>
        <w:t>inn</w:t>
      </w:r>
      <w:proofErr w:type="spellEnd"/>
      <w:r>
        <w:t xml:space="preserve"> deiner </w:t>
      </w:r>
      <w:proofErr w:type="spellStart"/>
      <w:r>
        <w:t>erkantnuß</w:t>
      </w:r>
      <w:proofErr w:type="spellEnd"/>
      <w:r>
        <w:t xml:space="preserve"> erwachsen, </w:t>
      </w:r>
      <w:proofErr w:type="spellStart"/>
      <w:r>
        <w:t>zunemmen</w:t>
      </w:r>
      <w:proofErr w:type="spellEnd"/>
      <w:r>
        <w:t xml:space="preserve">/ </w:t>
      </w:r>
      <w:proofErr w:type="spellStart"/>
      <w:r>
        <w:t>vnd</w:t>
      </w:r>
      <w:proofErr w:type="spellEnd"/>
      <w:r>
        <w:t xml:space="preserve"> nach deinem </w:t>
      </w:r>
      <w:proofErr w:type="spellStart"/>
      <w:r>
        <w:t>vätterlichen</w:t>
      </w:r>
      <w:proofErr w:type="spellEnd"/>
      <w:r>
        <w:t xml:space="preserve"> willen </w:t>
      </w:r>
      <w:proofErr w:type="spellStart"/>
      <w:r>
        <w:t>biß</w:t>
      </w:r>
      <w:proofErr w:type="spellEnd"/>
      <w:r>
        <w:t xml:space="preserve"> an </w:t>
      </w:r>
      <w:proofErr w:type="spellStart"/>
      <w:r>
        <w:t>jr</w:t>
      </w:r>
      <w:proofErr w:type="spellEnd"/>
      <w:r>
        <w:t xml:space="preserve"> end leben. Durch den selben HERREN Jesum Christum. Amen.</w:t>
      </w:r>
    </w:p>
    <w:p w14:paraId="6134DF18" w14:textId="0806C2F9" w:rsidR="007C4A0C" w:rsidRDefault="007C4A0C" w:rsidP="007C4A0C">
      <w:pPr>
        <w:pStyle w:val="berschrift2"/>
      </w:pPr>
      <w:r>
        <w:rPr>
          <w:rStyle w:val="screen-reader-text"/>
        </w:rPr>
        <w:t xml:space="preserve">Ein </w:t>
      </w:r>
      <w:proofErr w:type="spellStart"/>
      <w:r>
        <w:rPr>
          <w:rStyle w:val="screen-reader-text"/>
        </w:rPr>
        <w:t>gemeyn</w:t>
      </w:r>
      <w:proofErr w:type="spellEnd"/>
      <w:r>
        <w:rPr>
          <w:rStyle w:val="screen-reader-text"/>
        </w:rPr>
        <w:t xml:space="preserve"> </w:t>
      </w:r>
      <w:proofErr w:type="spellStart"/>
      <w:r>
        <w:rPr>
          <w:rStyle w:val="screen-reader-text"/>
        </w:rPr>
        <w:t>gebett</w:t>
      </w:r>
      <w:proofErr w:type="spellEnd"/>
      <w:r>
        <w:rPr>
          <w:rStyle w:val="screen-reader-text"/>
        </w:rPr>
        <w:t xml:space="preserve"> </w:t>
      </w:r>
      <w:proofErr w:type="spellStart"/>
      <w:r>
        <w:rPr>
          <w:rStyle w:val="screen-reader-text"/>
        </w:rPr>
        <w:t>vmb</w:t>
      </w:r>
      <w:proofErr w:type="spellEnd"/>
      <w:r>
        <w:rPr>
          <w:rStyle w:val="screen-reader-text"/>
        </w:rPr>
        <w:t xml:space="preserve"> </w:t>
      </w:r>
      <w:proofErr w:type="spellStart"/>
      <w:r>
        <w:rPr>
          <w:rStyle w:val="screen-reader-text"/>
        </w:rPr>
        <w:t>wolstadt</w:t>
      </w:r>
      <w:proofErr w:type="spellEnd"/>
      <w:r>
        <w:rPr>
          <w:rStyle w:val="screen-reader-text"/>
        </w:rPr>
        <w:t xml:space="preserve">/ </w:t>
      </w:r>
      <w:proofErr w:type="spellStart"/>
      <w:r>
        <w:rPr>
          <w:rStyle w:val="screen-reader-text"/>
        </w:rPr>
        <w:t>fürdernuß</w:t>
      </w:r>
      <w:proofErr w:type="spellEnd"/>
      <w:r>
        <w:rPr>
          <w:rStyle w:val="screen-reader-text"/>
        </w:rPr>
        <w:t xml:space="preserve"> der </w:t>
      </w:r>
      <w:proofErr w:type="spellStart"/>
      <w:r>
        <w:rPr>
          <w:rStyle w:val="screen-reader-text"/>
        </w:rPr>
        <w:t>Christenheyt</w:t>
      </w:r>
      <w:proofErr w:type="spellEnd"/>
      <w:r>
        <w:rPr>
          <w:rStyle w:val="screen-reader-text"/>
        </w:rPr>
        <w:t xml:space="preserve"> rc.</w:t>
      </w:r>
      <w:r>
        <w:t xml:space="preserve"> </w:t>
      </w:r>
    </w:p>
    <w:p w14:paraId="142F39DB" w14:textId="77777777" w:rsidR="007C4A0C" w:rsidRDefault="007C4A0C" w:rsidP="007C4A0C">
      <w:pPr>
        <w:pStyle w:val="StandardWeb"/>
      </w:pPr>
      <w:r>
        <w:t xml:space="preserve">HERR </w:t>
      </w:r>
      <w:proofErr w:type="spellStart"/>
      <w:r>
        <w:t>Got</w:t>
      </w:r>
      <w:proofErr w:type="spellEnd"/>
      <w:r>
        <w:t xml:space="preserve"> </w:t>
      </w:r>
      <w:proofErr w:type="spellStart"/>
      <w:r>
        <w:t>vnd</w:t>
      </w:r>
      <w:proofErr w:type="spellEnd"/>
      <w:r>
        <w:t xml:space="preserve"> himmlischer </w:t>
      </w:r>
      <w:proofErr w:type="spellStart"/>
      <w:r>
        <w:t>vatter</w:t>
      </w:r>
      <w:proofErr w:type="spellEnd"/>
      <w:r>
        <w:t xml:space="preserve">/ du </w:t>
      </w:r>
      <w:proofErr w:type="spellStart"/>
      <w:r>
        <w:t>weyst</w:t>
      </w:r>
      <w:proofErr w:type="spellEnd"/>
      <w:r>
        <w:t xml:space="preserve"> in was angst/ </w:t>
      </w:r>
      <w:proofErr w:type="spellStart"/>
      <w:r>
        <w:t>verderbnuß</w:t>
      </w:r>
      <w:proofErr w:type="spellEnd"/>
      <w:r>
        <w:t xml:space="preserve">/ </w:t>
      </w:r>
      <w:proofErr w:type="spellStart"/>
      <w:r>
        <w:t>vnd</w:t>
      </w:r>
      <w:proofErr w:type="spellEnd"/>
      <w:r>
        <w:t xml:space="preserve"> </w:t>
      </w:r>
      <w:proofErr w:type="spellStart"/>
      <w:r>
        <w:t>vnglauben</w:t>
      </w:r>
      <w:proofErr w:type="spellEnd"/>
      <w:r>
        <w:t xml:space="preserve">/ </w:t>
      </w:r>
      <w:proofErr w:type="spellStart"/>
      <w:r>
        <w:t>vnsere</w:t>
      </w:r>
      <w:proofErr w:type="spellEnd"/>
      <w:r>
        <w:t xml:space="preserve"> </w:t>
      </w:r>
      <w:proofErr w:type="spellStart"/>
      <w:r>
        <w:t>eltern</w:t>
      </w:r>
      <w:proofErr w:type="spellEnd"/>
      <w:r>
        <w:t xml:space="preserve"> vor </w:t>
      </w:r>
      <w:proofErr w:type="spellStart"/>
      <w:r>
        <w:t>zeiten</w:t>
      </w:r>
      <w:proofErr w:type="spellEnd"/>
      <w:r>
        <w:t xml:space="preserve"> gestanden/ </w:t>
      </w:r>
      <w:proofErr w:type="spellStart"/>
      <w:r>
        <w:t>vnnd</w:t>
      </w:r>
      <w:proofErr w:type="spellEnd"/>
      <w:r>
        <w:t xml:space="preserve"> daß der </w:t>
      </w:r>
      <w:proofErr w:type="spellStart"/>
      <w:r>
        <w:t>böß</w:t>
      </w:r>
      <w:proofErr w:type="spellEnd"/>
      <w:r>
        <w:t xml:space="preserve"> same alles </w:t>
      </w:r>
      <w:proofErr w:type="spellStart"/>
      <w:r>
        <w:t>übels</w:t>
      </w:r>
      <w:proofErr w:type="spellEnd"/>
      <w:r>
        <w:t xml:space="preserve">/ </w:t>
      </w:r>
      <w:proofErr w:type="spellStart"/>
      <w:r>
        <w:t>nit</w:t>
      </w:r>
      <w:proofErr w:type="spellEnd"/>
      <w:r>
        <w:t xml:space="preserve"> </w:t>
      </w:r>
      <w:proofErr w:type="spellStart"/>
      <w:r>
        <w:t>wirt</w:t>
      </w:r>
      <w:proofErr w:type="spellEnd"/>
      <w:r>
        <w:t xml:space="preserve"> </w:t>
      </w:r>
      <w:proofErr w:type="spellStart"/>
      <w:r>
        <w:t>außgereüttet</w:t>
      </w:r>
      <w:proofErr w:type="spellEnd"/>
      <w:r>
        <w:t xml:space="preserve"> biß an den tag der </w:t>
      </w:r>
      <w:proofErr w:type="spellStart"/>
      <w:r>
        <w:t>zukunfft</w:t>
      </w:r>
      <w:proofErr w:type="spellEnd"/>
      <w:r>
        <w:t xml:space="preserve"> Christi/ wir </w:t>
      </w:r>
      <w:proofErr w:type="spellStart"/>
      <w:r>
        <w:t>bittenn</w:t>
      </w:r>
      <w:proofErr w:type="spellEnd"/>
      <w:r>
        <w:t xml:space="preserve"> dich </w:t>
      </w:r>
      <w:proofErr w:type="spellStart"/>
      <w:r>
        <w:t>auß</w:t>
      </w:r>
      <w:proofErr w:type="spellEnd"/>
      <w:r>
        <w:t xml:space="preserve"> </w:t>
      </w:r>
      <w:proofErr w:type="spellStart"/>
      <w:r>
        <w:t>hertzlicher</w:t>
      </w:r>
      <w:proofErr w:type="spellEnd"/>
      <w:r>
        <w:t xml:space="preserve"> </w:t>
      </w:r>
      <w:proofErr w:type="spellStart"/>
      <w:r>
        <w:t>begird</w:t>
      </w:r>
      <w:proofErr w:type="spellEnd"/>
      <w:r>
        <w:t xml:space="preserve">/ </w:t>
      </w:r>
      <w:proofErr w:type="spellStart"/>
      <w:r>
        <w:t>hilff</w:t>
      </w:r>
      <w:proofErr w:type="spellEnd"/>
      <w:r>
        <w:t xml:space="preserve"> deiner </w:t>
      </w:r>
      <w:proofErr w:type="spellStart"/>
      <w:r>
        <w:t>Christenheydt</w:t>
      </w:r>
      <w:proofErr w:type="spellEnd"/>
      <w:r>
        <w:t xml:space="preserve">/ entledig sie </w:t>
      </w:r>
      <w:proofErr w:type="spellStart"/>
      <w:r>
        <w:t>vonn</w:t>
      </w:r>
      <w:proofErr w:type="spellEnd"/>
      <w:r>
        <w:t xml:space="preserve"> allem </w:t>
      </w:r>
      <w:proofErr w:type="spellStart"/>
      <w:r>
        <w:t>trübsal</w:t>
      </w:r>
      <w:proofErr w:type="spellEnd"/>
      <w:r>
        <w:t xml:space="preserve"> </w:t>
      </w:r>
      <w:proofErr w:type="spellStart"/>
      <w:r>
        <w:t>vnd</w:t>
      </w:r>
      <w:proofErr w:type="spellEnd"/>
      <w:r>
        <w:t xml:space="preserve"> zwang/ </w:t>
      </w:r>
      <w:proofErr w:type="spellStart"/>
      <w:r>
        <w:t>bewar</w:t>
      </w:r>
      <w:proofErr w:type="spellEnd"/>
      <w:r>
        <w:t xml:space="preserve"> sie </w:t>
      </w:r>
      <w:proofErr w:type="spellStart"/>
      <w:r>
        <w:t>ewigklichen</w:t>
      </w:r>
      <w:proofErr w:type="spellEnd"/>
      <w:r>
        <w:t xml:space="preserve"> </w:t>
      </w:r>
      <w:proofErr w:type="spellStart"/>
      <w:r>
        <w:t>mitt</w:t>
      </w:r>
      <w:proofErr w:type="spellEnd"/>
      <w:r>
        <w:t xml:space="preserve"> deinem </w:t>
      </w:r>
      <w:proofErr w:type="spellStart"/>
      <w:r>
        <w:t>Heyligen</w:t>
      </w:r>
      <w:proofErr w:type="spellEnd"/>
      <w:r>
        <w:t xml:space="preserve"> geist/ </w:t>
      </w:r>
      <w:proofErr w:type="spellStart"/>
      <w:r>
        <w:t>vnd</w:t>
      </w:r>
      <w:proofErr w:type="spellEnd"/>
      <w:r>
        <w:t xml:space="preserve"> heilsamen </w:t>
      </w:r>
      <w:proofErr w:type="spellStart"/>
      <w:r>
        <w:t>wort</w:t>
      </w:r>
      <w:proofErr w:type="spellEnd"/>
      <w:r>
        <w:t>. Amen.</w:t>
      </w:r>
    </w:p>
    <w:p w14:paraId="72CB4FB0" w14:textId="75BCE059" w:rsidR="007C4A0C" w:rsidRDefault="007C4A0C" w:rsidP="007C4A0C">
      <w:pPr>
        <w:pStyle w:val="berschrift2"/>
      </w:pPr>
      <w:r>
        <w:rPr>
          <w:rStyle w:val="screen-reader-text"/>
        </w:rPr>
        <w:t xml:space="preserve">Wann das </w:t>
      </w:r>
      <w:proofErr w:type="spellStart"/>
      <w:r>
        <w:rPr>
          <w:rStyle w:val="screen-reader-text"/>
        </w:rPr>
        <w:t>kind</w:t>
      </w:r>
      <w:proofErr w:type="spellEnd"/>
      <w:r>
        <w:rPr>
          <w:rStyle w:val="screen-reader-text"/>
        </w:rPr>
        <w:t xml:space="preserve"> </w:t>
      </w:r>
      <w:proofErr w:type="spellStart"/>
      <w:r>
        <w:rPr>
          <w:rStyle w:val="screen-reader-text"/>
        </w:rPr>
        <w:t>straffwurdig</w:t>
      </w:r>
      <w:proofErr w:type="spellEnd"/>
      <w:r>
        <w:t xml:space="preserve"> </w:t>
      </w:r>
    </w:p>
    <w:p w14:paraId="5410D052" w14:textId="77777777" w:rsidR="007C4A0C" w:rsidRDefault="007C4A0C" w:rsidP="007C4A0C">
      <w:pPr>
        <w:pStyle w:val="StandardWeb"/>
      </w:pPr>
      <w:r>
        <w:t xml:space="preserve">O </w:t>
      </w:r>
      <w:proofErr w:type="spellStart"/>
      <w:r>
        <w:t>Barmhertziger</w:t>
      </w:r>
      <w:proofErr w:type="spellEnd"/>
      <w:r>
        <w:t xml:space="preserve"> </w:t>
      </w:r>
      <w:proofErr w:type="spellStart"/>
      <w:r>
        <w:t>Got</w:t>
      </w:r>
      <w:proofErr w:type="spellEnd"/>
      <w:r>
        <w:t xml:space="preserve">/ </w:t>
      </w:r>
      <w:proofErr w:type="spellStart"/>
      <w:r>
        <w:t>auß</w:t>
      </w:r>
      <w:proofErr w:type="spellEnd"/>
      <w:r>
        <w:t xml:space="preserve"> der </w:t>
      </w:r>
      <w:proofErr w:type="spellStart"/>
      <w:r>
        <w:t>tieffen</w:t>
      </w:r>
      <w:proofErr w:type="spellEnd"/>
      <w:r>
        <w:t xml:space="preserve"> </w:t>
      </w:r>
      <w:proofErr w:type="spellStart"/>
      <w:r>
        <w:t>nott</w:t>
      </w:r>
      <w:proofErr w:type="spellEnd"/>
      <w:r>
        <w:t xml:space="preserve"> </w:t>
      </w:r>
      <w:proofErr w:type="spellStart"/>
      <w:r>
        <w:t>ruff</w:t>
      </w:r>
      <w:proofErr w:type="spellEnd"/>
      <w:r>
        <w:t xml:space="preserve"> ich dich an/ </w:t>
      </w:r>
      <w:proofErr w:type="spellStart"/>
      <w:r>
        <w:t>merck</w:t>
      </w:r>
      <w:proofErr w:type="spellEnd"/>
      <w:r>
        <w:t xml:space="preserve"> </w:t>
      </w:r>
      <w:proofErr w:type="spellStart"/>
      <w:r>
        <w:t>auff</w:t>
      </w:r>
      <w:proofErr w:type="spellEnd"/>
      <w:r>
        <w:t xml:space="preserve"> mein </w:t>
      </w:r>
      <w:proofErr w:type="spellStart"/>
      <w:r>
        <w:t>kläglichs</w:t>
      </w:r>
      <w:proofErr w:type="spellEnd"/>
      <w:r>
        <w:t xml:space="preserve"> klagen </w:t>
      </w:r>
      <w:proofErr w:type="spellStart"/>
      <w:r>
        <w:t>vnnd</w:t>
      </w:r>
      <w:proofErr w:type="spellEnd"/>
      <w:r>
        <w:t xml:space="preserve"> </w:t>
      </w:r>
      <w:proofErr w:type="spellStart"/>
      <w:r>
        <w:t>schryen</w:t>
      </w:r>
      <w:proofErr w:type="spellEnd"/>
      <w:r>
        <w:t xml:space="preserve">. Ich hab gesündiget/ </w:t>
      </w:r>
      <w:proofErr w:type="spellStart"/>
      <w:r>
        <w:t>vnd</w:t>
      </w:r>
      <w:proofErr w:type="spellEnd"/>
      <w:r>
        <w:t xml:space="preserve"> bin allzeit straffwürdig/ gib mir </w:t>
      </w:r>
      <w:proofErr w:type="spellStart"/>
      <w:r>
        <w:t>gedult</w:t>
      </w:r>
      <w:proofErr w:type="spellEnd"/>
      <w:r>
        <w:t xml:space="preserve"> </w:t>
      </w:r>
      <w:proofErr w:type="spellStart"/>
      <w:r>
        <w:t>inn</w:t>
      </w:r>
      <w:proofErr w:type="spellEnd"/>
      <w:r>
        <w:t xml:space="preserve"> der </w:t>
      </w:r>
      <w:proofErr w:type="spellStart"/>
      <w:r>
        <w:t>zucht</w:t>
      </w:r>
      <w:proofErr w:type="spellEnd"/>
      <w:r>
        <w:t xml:space="preserve">/ laß mich vor dir </w:t>
      </w:r>
      <w:proofErr w:type="spellStart"/>
      <w:r>
        <w:t>vnnd</w:t>
      </w:r>
      <w:proofErr w:type="spellEnd"/>
      <w:r>
        <w:t xml:space="preserve"> </w:t>
      </w:r>
      <w:proofErr w:type="spellStart"/>
      <w:r>
        <w:t>yederman</w:t>
      </w:r>
      <w:proofErr w:type="spellEnd"/>
      <w:r>
        <w:t xml:space="preserve"> wider </w:t>
      </w:r>
      <w:proofErr w:type="spellStart"/>
      <w:r>
        <w:t>gnad</w:t>
      </w:r>
      <w:proofErr w:type="spellEnd"/>
      <w:r>
        <w:t xml:space="preserve"> finden/ durch Jesum Christum </w:t>
      </w:r>
      <w:proofErr w:type="spellStart"/>
      <w:r>
        <w:t>vnseren</w:t>
      </w:r>
      <w:proofErr w:type="spellEnd"/>
      <w:r>
        <w:t xml:space="preserve"> HERREN. Amen.</w:t>
      </w:r>
    </w:p>
    <w:p w14:paraId="2414BA86" w14:textId="2EF7DD14" w:rsidR="007C4A0C" w:rsidRDefault="007C4A0C" w:rsidP="007C4A0C">
      <w:pPr>
        <w:pStyle w:val="berschrift2"/>
      </w:pPr>
      <w:r>
        <w:rPr>
          <w:rStyle w:val="screen-reader-text"/>
        </w:rPr>
        <w:t xml:space="preserve">Ein </w:t>
      </w:r>
      <w:proofErr w:type="spellStart"/>
      <w:r>
        <w:rPr>
          <w:rStyle w:val="screen-reader-text"/>
        </w:rPr>
        <w:t>gebett</w:t>
      </w:r>
      <w:proofErr w:type="spellEnd"/>
      <w:r>
        <w:rPr>
          <w:rStyle w:val="screen-reader-text"/>
        </w:rPr>
        <w:t xml:space="preserve">/ so das </w:t>
      </w:r>
      <w:proofErr w:type="spellStart"/>
      <w:r>
        <w:rPr>
          <w:rStyle w:val="screen-reader-text"/>
        </w:rPr>
        <w:t>kind</w:t>
      </w:r>
      <w:proofErr w:type="spellEnd"/>
      <w:r>
        <w:rPr>
          <w:rStyle w:val="screen-reader-text"/>
        </w:rPr>
        <w:t xml:space="preserve"> </w:t>
      </w:r>
      <w:proofErr w:type="spellStart"/>
      <w:r>
        <w:rPr>
          <w:rStyle w:val="screen-reader-text"/>
        </w:rPr>
        <w:t>ettwas</w:t>
      </w:r>
      <w:proofErr w:type="spellEnd"/>
      <w:r>
        <w:rPr>
          <w:rStyle w:val="screen-reader-text"/>
        </w:rPr>
        <w:t xml:space="preserve"> schwären </w:t>
      </w:r>
      <w:proofErr w:type="spellStart"/>
      <w:r>
        <w:rPr>
          <w:rStyle w:val="screen-reader-text"/>
        </w:rPr>
        <w:t>befelchs</w:t>
      </w:r>
      <w:proofErr w:type="spellEnd"/>
      <w:r>
        <w:rPr>
          <w:rStyle w:val="screen-reader-text"/>
        </w:rPr>
        <w:t xml:space="preserve"> </w:t>
      </w:r>
      <w:proofErr w:type="spellStart"/>
      <w:r>
        <w:rPr>
          <w:rStyle w:val="screen-reader-text"/>
        </w:rPr>
        <w:t>hatt</w:t>
      </w:r>
      <w:proofErr w:type="spellEnd"/>
      <w:r>
        <w:rPr>
          <w:rStyle w:val="screen-reader-text"/>
        </w:rPr>
        <w:t xml:space="preserve"> </w:t>
      </w:r>
      <w:proofErr w:type="spellStart"/>
      <w:r>
        <w:rPr>
          <w:rStyle w:val="screen-reader-text"/>
        </w:rPr>
        <w:t>auß</w:t>
      </w:r>
      <w:proofErr w:type="spellEnd"/>
      <w:r>
        <w:rPr>
          <w:rStyle w:val="screen-reader-text"/>
        </w:rPr>
        <w:t xml:space="preserve"> zurichten</w:t>
      </w:r>
      <w:r>
        <w:t xml:space="preserve"> </w:t>
      </w:r>
    </w:p>
    <w:p w14:paraId="000A5867" w14:textId="77777777" w:rsidR="007C4A0C" w:rsidRDefault="007C4A0C" w:rsidP="007C4A0C">
      <w:pPr>
        <w:pStyle w:val="StandardWeb"/>
      </w:pPr>
      <w:proofErr w:type="spellStart"/>
      <w:r>
        <w:t>LIeber</w:t>
      </w:r>
      <w:proofErr w:type="spellEnd"/>
      <w:r>
        <w:t xml:space="preserve"> </w:t>
      </w:r>
      <w:proofErr w:type="spellStart"/>
      <w:r>
        <w:t>getreüwer</w:t>
      </w:r>
      <w:proofErr w:type="spellEnd"/>
      <w:r>
        <w:t xml:space="preserve"> Vatter im </w:t>
      </w:r>
      <w:proofErr w:type="spellStart"/>
      <w:r>
        <w:t>himmel</w:t>
      </w:r>
      <w:proofErr w:type="spellEnd"/>
      <w:r>
        <w:t xml:space="preserve">/ du hast geheissen allen </w:t>
      </w:r>
      <w:proofErr w:type="spellStart"/>
      <w:r>
        <w:t>elteren</w:t>
      </w:r>
      <w:proofErr w:type="spellEnd"/>
      <w:r>
        <w:t xml:space="preserve"> zu gehorsamen/ gib mir </w:t>
      </w:r>
      <w:proofErr w:type="spellStart"/>
      <w:r>
        <w:t>kleinverstendigen</w:t>
      </w:r>
      <w:proofErr w:type="spellEnd"/>
      <w:r>
        <w:t xml:space="preserve">/ daß ich </w:t>
      </w:r>
      <w:proofErr w:type="spellStart"/>
      <w:r>
        <w:t>iren</w:t>
      </w:r>
      <w:proofErr w:type="spellEnd"/>
      <w:r>
        <w:t xml:space="preserve"> </w:t>
      </w:r>
      <w:proofErr w:type="spellStart"/>
      <w:r>
        <w:t>befelch</w:t>
      </w:r>
      <w:proofErr w:type="spellEnd"/>
      <w:r>
        <w:t xml:space="preserve"> nach deinem </w:t>
      </w:r>
      <w:proofErr w:type="spellStart"/>
      <w:r>
        <w:t>wolgefallen</w:t>
      </w:r>
      <w:proofErr w:type="spellEnd"/>
      <w:r>
        <w:t xml:space="preserve"> möge </w:t>
      </w:r>
      <w:proofErr w:type="spellStart"/>
      <w:r>
        <w:t>außrichten</w:t>
      </w:r>
      <w:proofErr w:type="spellEnd"/>
      <w:r>
        <w:t xml:space="preserve">/ damit dein </w:t>
      </w:r>
      <w:proofErr w:type="spellStart"/>
      <w:r>
        <w:t>eer</w:t>
      </w:r>
      <w:proofErr w:type="spellEnd"/>
      <w:r>
        <w:t xml:space="preserve"> allzeit </w:t>
      </w:r>
      <w:proofErr w:type="spellStart"/>
      <w:r>
        <w:t>gefürdert</w:t>
      </w:r>
      <w:proofErr w:type="spellEnd"/>
      <w:r>
        <w:t xml:space="preserve"> werde/ durch JEsum Christum. Amen.</w:t>
      </w:r>
    </w:p>
    <w:p w14:paraId="27EE2217" w14:textId="4ABB2E37" w:rsidR="007C4A0C" w:rsidRDefault="007C4A0C" w:rsidP="007C4A0C">
      <w:pPr>
        <w:pStyle w:val="berschrift2"/>
      </w:pPr>
      <w:r>
        <w:rPr>
          <w:rStyle w:val="screen-reader-text"/>
        </w:rPr>
        <w:t xml:space="preserve">So das </w:t>
      </w:r>
      <w:proofErr w:type="spellStart"/>
      <w:r>
        <w:rPr>
          <w:rStyle w:val="screen-reader-text"/>
        </w:rPr>
        <w:t>kind</w:t>
      </w:r>
      <w:proofErr w:type="spellEnd"/>
      <w:r>
        <w:rPr>
          <w:rStyle w:val="screen-reader-text"/>
        </w:rPr>
        <w:t xml:space="preserve"> zur predig </w:t>
      </w:r>
      <w:proofErr w:type="spellStart"/>
      <w:r>
        <w:rPr>
          <w:rStyle w:val="screen-reader-text"/>
        </w:rPr>
        <w:t>gatt</w:t>
      </w:r>
      <w:proofErr w:type="spellEnd"/>
      <w:r>
        <w:t xml:space="preserve"> </w:t>
      </w:r>
    </w:p>
    <w:p w14:paraId="483EE613" w14:textId="77777777" w:rsidR="007C4A0C" w:rsidRDefault="007C4A0C" w:rsidP="007C4A0C">
      <w:pPr>
        <w:pStyle w:val="StandardWeb"/>
      </w:pPr>
      <w:r>
        <w:t xml:space="preserve">ACh lieber </w:t>
      </w:r>
      <w:proofErr w:type="spellStart"/>
      <w:r>
        <w:t>getreüwer</w:t>
      </w:r>
      <w:proofErr w:type="spellEnd"/>
      <w:r>
        <w:t xml:space="preserve"> </w:t>
      </w:r>
      <w:proofErr w:type="spellStart"/>
      <w:r>
        <w:t>vatter</w:t>
      </w:r>
      <w:proofErr w:type="spellEnd"/>
      <w:r>
        <w:t xml:space="preserve">/ ich bitt dich/ laß mir kein </w:t>
      </w:r>
      <w:proofErr w:type="spellStart"/>
      <w:r>
        <w:t>mangel</w:t>
      </w:r>
      <w:proofErr w:type="spellEnd"/>
      <w:r>
        <w:t xml:space="preserve"> an der </w:t>
      </w:r>
      <w:proofErr w:type="spellStart"/>
      <w:r>
        <w:t>seelen</w:t>
      </w:r>
      <w:proofErr w:type="spellEnd"/>
      <w:r>
        <w:t xml:space="preserve"> </w:t>
      </w:r>
      <w:proofErr w:type="spellStart"/>
      <w:r>
        <w:t>speiß</w:t>
      </w:r>
      <w:proofErr w:type="spellEnd"/>
      <w:r>
        <w:t xml:space="preserve">/ </w:t>
      </w:r>
      <w:proofErr w:type="spellStart"/>
      <w:r>
        <w:t>damitt</w:t>
      </w:r>
      <w:proofErr w:type="spellEnd"/>
      <w:r>
        <w:t xml:space="preserve"> ich nicht ewig verderbe/ laß das </w:t>
      </w:r>
      <w:proofErr w:type="spellStart"/>
      <w:r>
        <w:t>sämln</w:t>
      </w:r>
      <w:proofErr w:type="spellEnd"/>
      <w:r>
        <w:t xml:space="preserve"> deins </w:t>
      </w:r>
      <w:proofErr w:type="spellStart"/>
      <w:r>
        <w:t>heyligen</w:t>
      </w:r>
      <w:proofErr w:type="spellEnd"/>
      <w:r>
        <w:t xml:space="preserve"> </w:t>
      </w:r>
      <w:proofErr w:type="spellStart"/>
      <w:r>
        <w:t>worts</w:t>
      </w:r>
      <w:proofErr w:type="spellEnd"/>
      <w:r>
        <w:t xml:space="preserve">/ durch die </w:t>
      </w:r>
      <w:proofErr w:type="spellStart"/>
      <w:r>
        <w:t>krafft</w:t>
      </w:r>
      <w:proofErr w:type="spellEnd"/>
      <w:r>
        <w:t xml:space="preserve"> des </w:t>
      </w:r>
      <w:proofErr w:type="spellStart"/>
      <w:r>
        <w:t>heyligen</w:t>
      </w:r>
      <w:proofErr w:type="spellEnd"/>
      <w:r>
        <w:t xml:space="preserve"> </w:t>
      </w:r>
      <w:proofErr w:type="spellStart"/>
      <w:r>
        <w:t>geists</w:t>
      </w:r>
      <w:proofErr w:type="spellEnd"/>
      <w:r>
        <w:t xml:space="preserve">/ </w:t>
      </w:r>
      <w:proofErr w:type="spellStart"/>
      <w:r>
        <w:t>inn</w:t>
      </w:r>
      <w:proofErr w:type="spellEnd"/>
      <w:r>
        <w:t xml:space="preserve"> mein </w:t>
      </w:r>
      <w:proofErr w:type="spellStart"/>
      <w:r>
        <w:t>hertz</w:t>
      </w:r>
      <w:proofErr w:type="spellEnd"/>
      <w:r>
        <w:t xml:space="preserve"> on allen betrug </w:t>
      </w:r>
      <w:proofErr w:type="spellStart"/>
      <w:r>
        <w:t>einwürtzlen</w:t>
      </w:r>
      <w:proofErr w:type="spellEnd"/>
      <w:r>
        <w:t xml:space="preserve">/ daß es </w:t>
      </w:r>
      <w:proofErr w:type="spellStart"/>
      <w:r>
        <w:t>hundertfeltige</w:t>
      </w:r>
      <w:proofErr w:type="spellEnd"/>
      <w:r>
        <w:t xml:space="preserve"> </w:t>
      </w:r>
      <w:proofErr w:type="spellStart"/>
      <w:r>
        <w:t>frucht</w:t>
      </w:r>
      <w:proofErr w:type="spellEnd"/>
      <w:r>
        <w:t xml:space="preserve"> bringe/ durch Jesum Christum. Amen.</w:t>
      </w:r>
    </w:p>
    <w:p w14:paraId="300D520D" w14:textId="0594CB80" w:rsidR="007C4A0C" w:rsidRDefault="007C4A0C" w:rsidP="007C4A0C">
      <w:pPr>
        <w:pStyle w:val="berschrift2"/>
      </w:pPr>
      <w:r>
        <w:rPr>
          <w:rStyle w:val="screen-reader-text"/>
        </w:rPr>
        <w:t xml:space="preserve">So ein </w:t>
      </w:r>
      <w:proofErr w:type="spellStart"/>
      <w:r>
        <w:rPr>
          <w:rStyle w:val="screen-reader-text"/>
        </w:rPr>
        <w:t>kind</w:t>
      </w:r>
      <w:proofErr w:type="spellEnd"/>
      <w:r>
        <w:rPr>
          <w:rStyle w:val="screen-reader-text"/>
        </w:rPr>
        <w:t xml:space="preserve"> zu leer </w:t>
      </w:r>
      <w:proofErr w:type="spellStart"/>
      <w:r>
        <w:rPr>
          <w:rStyle w:val="screen-reader-text"/>
        </w:rPr>
        <w:t>gat</w:t>
      </w:r>
      <w:proofErr w:type="spellEnd"/>
      <w:r>
        <w:t xml:space="preserve"> </w:t>
      </w:r>
    </w:p>
    <w:p w14:paraId="5F7A4E26" w14:textId="77777777" w:rsidR="007C4A0C" w:rsidRDefault="007C4A0C" w:rsidP="007C4A0C">
      <w:pPr>
        <w:pStyle w:val="StandardWeb"/>
      </w:pPr>
      <w:r>
        <w:t xml:space="preserve">O Himmlischer Vatter/ ich </w:t>
      </w:r>
      <w:proofErr w:type="spellStart"/>
      <w:r>
        <w:t>bit</w:t>
      </w:r>
      <w:proofErr w:type="spellEnd"/>
      <w:r>
        <w:t xml:space="preserve"> dich durch Jesum Christum </w:t>
      </w:r>
      <w:proofErr w:type="spellStart"/>
      <w:r>
        <w:t>vmb</w:t>
      </w:r>
      <w:proofErr w:type="spellEnd"/>
      <w:r>
        <w:t xml:space="preserve"> ein </w:t>
      </w:r>
      <w:proofErr w:type="spellStart"/>
      <w:r>
        <w:t>gelirnig</w:t>
      </w:r>
      <w:proofErr w:type="spellEnd"/>
      <w:r>
        <w:t xml:space="preserve">/ </w:t>
      </w:r>
      <w:proofErr w:type="spellStart"/>
      <w:r>
        <w:t>verstendigs</w:t>
      </w:r>
      <w:proofErr w:type="spellEnd"/>
      <w:r>
        <w:t xml:space="preserve"> </w:t>
      </w:r>
      <w:proofErr w:type="spellStart"/>
      <w:r>
        <w:t>vnd</w:t>
      </w:r>
      <w:proofErr w:type="spellEnd"/>
      <w:r>
        <w:t xml:space="preserve"> </w:t>
      </w:r>
      <w:proofErr w:type="spellStart"/>
      <w:r>
        <w:t>fleissigs</w:t>
      </w:r>
      <w:proofErr w:type="spellEnd"/>
      <w:r>
        <w:t xml:space="preserve"> </w:t>
      </w:r>
      <w:proofErr w:type="spellStart"/>
      <w:r>
        <w:t>hertz</w:t>
      </w:r>
      <w:proofErr w:type="spellEnd"/>
      <w:r>
        <w:t xml:space="preserve">/ daß ich möge dein </w:t>
      </w:r>
      <w:proofErr w:type="spellStart"/>
      <w:r>
        <w:t>vätterlichen</w:t>
      </w:r>
      <w:proofErr w:type="spellEnd"/>
      <w:r>
        <w:t xml:space="preserve"> willen </w:t>
      </w:r>
      <w:proofErr w:type="spellStart"/>
      <w:r>
        <w:t>vnd</w:t>
      </w:r>
      <w:proofErr w:type="spellEnd"/>
      <w:r>
        <w:t xml:space="preserve"> ewige </w:t>
      </w:r>
      <w:proofErr w:type="spellStart"/>
      <w:r>
        <w:t>weißheit</w:t>
      </w:r>
      <w:proofErr w:type="spellEnd"/>
      <w:r>
        <w:t xml:space="preserve">/ durch das </w:t>
      </w:r>
      <w:proofErr w:type="spellStart"/>
      <w:r>
        <w:t>fürtragen</w:t>
      </w:r>
      <w:proofErr w:type="spellEnd"/>
      <w:r>
        <w:t xml:space="preserve"> meiner leerer </w:t>
      </w:r>
      <w:proofErr w:type="spellStart"/>
      <w:r>
        <w:t>vnd</w:t>
      </w:r>
      <w:proofErr w:type="spellEnd"/>
      <w:r>
        <w:t xml:space="preserve"> </w:t>
      </w:r>
      <w:proofErr w:type="spellStart"/>
      <w:r>
        <w:t>zuchtmeyster</w:t>
      </w:r>
      <w:proofErr w:type="spellEnd"/>
      <w:r>
        <w:t xml:space="preserve"> fassen/ </w:t>
      </w:r>
      <w:proofErr w:type="spellStart"/>
      <w:r>
        <w:t>vnd</w:t>
      </w:r>
      <w:proofErr w:type="spellEnd"/>
      <w:r>
        <w:t xml:space="preserve"> darnach leben/ Gib ihnen auch deinen </w:t>
      </w:r>
      <w:proofErr w:type="spellStart"/>
      <w:r>
        <w:t>Heyligen</w:t>
      </w:r>
      <w:proofErr w:type="spellEnd"/>
      <w:r>
        <w:t xml:space="preserve"> geist/ daß sie ihr </w:t>
      </w:r>
      <w:proofErr w:type="spellStart"/>
      <w:r>
        <w:t>ampt</w:t>
      </w:r>
      <w:proofErr w:type="spellEnd"/>
      <w:r>
        <w:t xml:space="preserve"> </w:t>
      </w:r>
      <w:proofErr w:type="spellStart"/>
      <w:r>
        <w:t>vnd</w:t>
      </w:r>
      <w:proofErr w:type="spellEnd"/>
      <w:r>
        <w:t xml:space="preserve"> </w:t>
      </w:r>
      <w:proofErr w:type="spellStart"/>
      <w:r>
        <w:t>arbeit</w:t>
      </w:r>
      <w:proofErr w:type="spellEnd"/>
      <w:r>
        <w:t xml:space="preserve"> an mir zu </w:t>
      </w:r>
      <w:proofErr w:type="spellStart"/>
      <w:r>
        <w:t>warer</w:t>
      </w:r>
      <w:proofErr w:type="spellEnd"/>
      <w:r>
        <w:t xml:space="preserve"> </w:t>
      </w:r>
      <w:proofErr w:type="spellStart"/>
      <w:r>
        <w:t>besserung</w:t>
      </w:r>
      <w:proofErr w:type="spellEnd"/>
      <w:r>
        <w:t xml:space="preserve"> recht gebrauchen/ damit die gottseligen </w:t>
      </w:r>
      <w:proofErr w:type="spellStart"/>
      <w:r>
        <w:t>frücht</w:t>
      </w:r>
      <w:proofErr w:type="spellEnd"/>
      <w:r>
        <w:t xml:space="preserve"> des </w:t>
      </w:r>
      <w:proofErr w:type="spellStart"/>
      <w:r>
        <w:t>glaubens</w:t>
      </w:r>
      <w:proofErr w:type="spellEnd"/>
      <w:r>
        <w:t xml:space="preserve">/ </w:t>
      </w:r>
      <w:proofErr w:type="spellStart"/>
      <w:r>
        <w:t>vnnd</w:t>
      </w:r>
      <w:proofErr w:type="spellEnd"/>
      <w:r>
        <w:t xml:space="preserve"> die </w:t>
      </w:r>
      <w:proofErr w:type="spellStart"/>
      <w:r>
        <w:t>werck</w:t>
      </w:r>
      <w:proofErr w:type="spellEnd"/>
      <w:r>
        <w:t xml:space="preserve"> des </w:t>
      </w:r>
      <w:proofErr w:type="spellStart"/>
      <w:r>
        <w:t>liechts</w:t>
      </w:r>
      <w:proofErr w:type="spellEnd"/>
      <w:r>
        <w:t xml:space="preserve"> zu seiner zeit sich erzeigen/ dir zu lob </w:t>
      </w:r>
      <w:proofErr w:type="spellStart"/>
      <w:r>
        <w:t>vnd</w:t>
      </w:r>
      <w:proofErr w:type="spellEnd"/>
      <w:r>
        <w:t xml:space="preserve"> </w:t>
      </w:r>
      <w:proofErr w:type="spellStart"/>
      <w:r>
        <w:t>preiß</w:t>
      </w:r>
      <w:proofErr w:type="spellEnd"/>
      <w:r>
        <w:t xml:space="preserve"> durch Jesum Christum. Amen.</w:t>
      </w:r>
    </w:p>
    <w:p w14:paraId="62835FE7" w14:textId="5C7784BF" w:rsidR="007C4A0C" w:rsidRDefault="007C4A0C" w:rsidP="007C4A0C">
      <w:pPr>
        <w:pStyle w:val="berschrift2"/>
        <w:rPr>
          <w:sz w:val="36"/>
          <w:szCs w:val="36"/>
          <w:lang w:eastAsia="de-DE"/>
        </w:rPr>
      </w:pPr>
      <w:r w:rsidRPr="007C4A0C">
        <w:t>Beichtgebet</w:t>
      </w:r>
      <w:r>
        <w:t xml:space="preserve"> </w:t>
      </w:r>
    </w:p>
    <w:p w14:paraId="42ECA183" w14:textId="5920C614" w:rsidR="007C4A0C" w:rsidRDefault="007C4A0C" w:rsidP="007C4A0C">
      <w:pPr>
        <w:pStyle w:val="StandardWeb"/>
      </w:pPr>
      <w:proofErr w:type="spellStart"/>
      <w:r>
        <w:t>ICh</w:t>
      </w:r>
      <w:proofErr w:type="spellEnd"/>
      <w:r>
        <w:t xml:space="preserve"> bekenn himmlischer </w:t>
      </w:r>
      <w:proofErr w:type="spellStart"/>
      <w:r>
        <w:t>vatter</w:t>
      </w:r>
      <w:proofErr w:type="spellEnd"/>
      <w:r>
        <w:t xml:space="preserve">/ daß alles mein leben </w:t>
      </w:r>
      <w:proofErr w:type="spellStart"/>
      <w:r>
        <w:t>verunreinet</w:t>
      </w:r>
      <w:proofErr w:type="spellEnd"/>
      <w:r>
        <w:t xml:space="preserve"> </w:t>
      </w:r>
      <w:proofErr w:type="spellStart"/>
      <w:r>
        <w:t>vnnd</w:t>
      </w:r>
      <w:proofErr w:type="spellEnd"/>
      <w:r>
        <w:t xml:space="preserve"> sündig ist/ </w:t>
      </w:r>
      <w:proofErr w:type="spellStart"/>
      <w:r>
        <w:t>vnd</w:t>
      </w:r>
      <w:proofErr w:type="spellEnd"/>
      <w:r>
        <w:t xml:space="preserve"> ich dein </w:t>
      </w:r>
      <w:proofErr w:type="spellStart"/>
      <w:r>
        <w:t>vätterlichen</w:t>
      </w:r>
      <w:proofErr w:type="spellEnd"/>
      <w:r>
        <w:t xml:space="preserve"> willen on </w:t>
      </w:r>
      <w:proofErr w:type="spellStart"/>
      <w:r>
        <w:t>vnderlaß</w:t>
      </w:r>
      <w:proofErr w:type="spellEnd"/>
      <w:r>
        <w:t xml:space="preserve"> </w:t>
      </w:r>
      <w:proofErr w:type="spellStart"/>
      <w:r>
        <w:t>vilfaltig</w:t>
      </w:r>
      <w:proofErr w:type="spellEnd"/>
      <w:r>
        <w:t xml:space="preserve"> </w:t>
      </w:r>
      <w:proofErr w:type="spellStart"/>
      <w:r>
        <w:t>übertrit</w:t>
      </w:r>
      <w:proofErr w:type="spellEnd"/>
      <w:r>
        <w:t xml:space="preserve">/ Aber lieber Vatter </w:t>
      </w:r>
      <w:proofErr w:type="spellStart"/>
      <w:r>
        <w:t>biß</w:t>
      </w:r>
      <w:proofErr w:type="spellEnd"/>
      <w:r>
        <w:t xml:space="preserve"> mir gnädig/ </w:t>
      </w:r>
      <w:proofErr w:type="spellStart"/>
      <w:r>
        <w:t>verzeyhe</w:t>
      </w:r>
      <w:proofErr w:type="spellEnd"/>
      <w:r>
        <w:t xml:space="preserve"> mir meine </w:t>
      </w:r>
      <w:proofErr w:type="spellStart"/>
      <w:r>
        <w:t>sünd</w:t>
      </w:r>
      <w:proofErr w:type="spellEnd"/>
      <w:r>
        <w:t xml:space="preserve">/ durch Jesum Christum/ </w:t>
      </w:r>
      <w:proofErr w:type="spellStart"/>
      <w:r>
        <w:t>werilff</w:t>
      </w:r>
      <w:proofErr w:type="spellEnd"/>
      <w:r>
        <w:t xml:space="preserve"> mir zum </w:t>
      </w:r>
      <w:proofErr w:type="spellStart"/>
      <w:r>
        <w:t>besserlichen</w:t>
      </w:r>
      <w:proofErr w:type="spellEnd"/>
      <w:r>
        <w:t xml:space="preserve"> </w:t>
      </w:r>
      <w:proofErr w:type="spellStart"/>
      <w:r>
        <w:t>lebenn</w:t>
      </w:r>
      <w:proofErr w:type="spellEnd"/>
      <w:r>
        <w:t xml:space="preserve">/ daß bitt ich/ O </w:t>
      </w:r>
      <w:proofErr w:type="spellStart"/>
      <w:r>
        <w:t>vnser</w:t>
      </w:r>
      <w:proofErr w:type="spellEnd"/>
      <w:r>
        <w:t xml:space="preserve"> </w:t>
      </w:r>
      <w:proofErr w:type="spellStart"/>
      <w:r>
        <w:t>vatter</w:t>
      </w:r>
      <w:proofErr w:type="spellEnd"/>
      <w:r>
        <w:t xml:space="preserve"> im Himmel/ </w:t>
      </w:r>
      <w:proofErr w:type="spellStart"/>
      <w:r>
        <w:t>geheyliget</w:t>
      </w:r>
      <w:proofErr w:type="spellEnd"/>
      <w:r>
        <w:t>/ rc.</w:t>
      </w:r>
    </w:p>
    <w:p w14:paraId="77A2CAFC" w14:textId="3B521245" w:rsidR="007C4A0C" w:rsidRPr="007C4A0C" w:rsidRDefault="007C4A0C" w:rsidP="007C4A0C">
      <w:pPr>
        <w:pStyle w:val="berschrift2"/>
      </w:pPr>
      <w:r>
        <w:t>Morgengebet</w:t>
      </w:r>
    </w:p>
    <w:p w14:paraId="01D738A2" w14:textId="77777777" w:rsidR="007C4A0C" w:rsidRDefault="007C4A0C" w:rsidP="007C4A0C">
      <w:pPr>
        <w:pStyle w:val="StandardWeb"/>
      </w:pPr>
      <w:proofErr w:type="spellStart"/>
      <w:r>
        <w:t>DAs</w:t>
      </w:r>
      <w:proofErr w:type="spellEnd"/>
      <w:r>
        <w:t xml:space="preserve"> walt </w:t>
      </w:r>
      <w:proofErr w:type="spellStart"/>
      <w:r>
        <w:t>sy</w:t>
      </w:r>
      <w:proofErr w:type="spellEnd"/>
      <w:r>
        <w:t xml:space="preserve"> Gott. Ich stehe </w:t>
      </w:r>
      <w:proofErr w:type="spellStart"/>
      <w:r>
        <w:t>auff</w:t>
      </w:r>
      <w:proofErr w:type="spellEnd"/>
      <w:r>
        <w:t xml:space="preserve"> </w:t>
      </w:r>
      <w:proofErr w:type="spellStart"/>
      <w:r>
        <w:t>inn</w:t>
      </w:r>
      <w:proofErr w:type="spellEnd"/>
      <w:r>
        <w:t xml:space="preserve"> dem </w:t>
      </w:r>
      <w:proofErr w:type="spellStart"/>
      <w:r>
        <w:t>nammen</w:t>
      </w:r>
      <w:proofErr w:type="spellEnd"/>
      <w:r>
        <w:t xml:space="preserve"> des </w:t>
      </w:r>
      <w:proofErr w:type="spellStart"/>
      <w:r>
        <w:t>vatters</w:t>
      </w:r>
      <w:proofErr w:type="spellEnd"/>
      <w:r>
        <w:t xml:space="preserve">/ </w:t>
      </w:r>
      <w:proofErr w:type="spellStart"/>
      <w:r>
        <w:t>vnd</w:t>
      </w:r>
      <w:proofErr w:type="spellEnd"/>
      <w:r>
        <w:t xml:space="preserve"> des </w:t>
      </w:r>
      <w:proofErr w:type="spellStart"/>
      <w:r>
        <w:t>suns</w:t>
      </w:r>
      <w:proofErr w:type="spellEnd"/>
      <w:r>
        <w:t xml:space="preserve">/ </w:t>
      </w:r>
      <w:proofErr w:type="spellStart"/>
      <w:r>
        <w:t>vnd</w:t>
      </w:r>
      <w:proofErr w:type="spellEnd"/>
      <w:r>
        <w:t xml:space="preserve"> des </w:t>
      </w:r>
      <w:proofErr w:type="spellStart"/>
      <w:r>
        <w:t>heyligen</w:t>
      </w:r>
      <w:proofErr w:type="spellEnd"/>
      <w:r>
        <w:t xml:space="preserve"> </w:t>
      </w:r>
      <w:proofErr w:type="spellStart"/>
      <w:r>
        <w:t>geists</w:t>
      </w:r>
      <w:proofErr w:type="spellEnd"/>
      <w:r>
        <w:t xml:space="preserve">. </w:t>
      </w:r>
      <w:proofErr w:type="spellStart"/>
      <w:r>
        <w:t>Vnser</w:t>
      </w:r>
      <w:proofErr w:type="spellEnd"/>
      <w:r>
        <w:t xml:space="preserve"> </w:t>
      </w:r>
      <w:proofErr w:type="spellStart"/>
      <w:r>
        <w:t>vatter</w:t>
      </w:r>
      <w:proofErr w:type="spellEnd"/>
      <w:r>
        <w:t xml:space="preserve"> der du bist </w:t>
      </w:r>
      <w:proofErr w:type="spellStart"/>
      <w:r>
        <w:t>inn</w:t>
      </w:r>
      <w:proofErr w:type="spellEnd"/>
      <w:r>
        <w:t xml:space="preserve"> den </w:t>
      </w:r>
      <w:proofErr w:type="spellStart"/>
      <w:r>
        <w:t>himmlen</w:t>
      </w:r>
      <w:proofErr w:type="spellEnd"/>
      <w:r>
        <w:t>/ rc.</w:t>
      </w:r>
    </w:p>
    <w:p w14:paraId="38A44C7C" w14:textId="77777777" w:rsidR="007C4A0C" w:rsidRDefault="007C4A0C" w:rsidP="007C4A0C">
      <w:pPr>
        <w:pStyle w:val="StandardWeb"/>
      </w:pPr>
      <w:r>
        <w:t xml:space="preserve">O </w:t>
      </w:r>
      <w:proofErr w:type="spellStart"/>
      <w:r>
        <w:t>barmhertziger</w:t>
      </w:r>
      <w:proofErr w:type="spellEnd"/>
      <w:r>
        <w:t xml:space="preserve"> Gott </w:t>
      </w:r>
      <w:proofErr w:type="spellStart"/>
      <w:r>
        <w:t>vnd</w:t>
      </w:r>
      <w:proofErr w:type="spellEnd"/>
      <w:r>
        <w:t xml:space="preserve"> </w:t>
      </w:r>
      <w:proofErr w:type="spellStart"/>
      <w:r>
        <w:t>vatter</w:t>
      </w:r>
      <w:proofErr w:type="spellEnd"/>
      <w:r>
        <w:t xml:space="preserve">/ ich sag dir lob </w:t>
      </w:r>
      <w:proofErr w:type="spellStart"/>
      <w:r>
        <w:t>vnd</w:t>
      </w:r>
      <w:proofErr w:type="spellEnd"/>
      <w:r>
        <w:t xml:space="preserve"> </w:t>
      </w:r>
      <w:proofErr w:type="spellStart"/>
      <w:r>
        <w:t>danck</w:t>
      </w:r>
      <w:proofErr w:type="spellEnd"/>
      <w:r>
        <w:t xml:space="preserve">/ daß du mich </w:t>
      </w:r>
      <w:proofErr w:type="spellStart"/>
      <w:r>
        <w:t>dise</w:t>
      </w:r>
      <w:proofErr w:type="spellEnd"/>
      <w:r>
        <w:t xml:space="preserve"> </w:t>
      </w:r>
      <w:proofErr w:type="spellStart"/>
      <w:r>
        <w:t>nacht</w:t>
      </w:r>
      <w:proofErr w:type="spellEnd"/>
      <w:r>
        <w:t xml:space="preserve">/ vor aller </w:t>
      </w:r>
      <w:proofErr w:type="spellStart"/>
      <w:r>
        <w:t>gefärlicheit</w:t>
      </w:r>
      <w:proofErr w:type="spellEnd"/>
      <w:r>
        <w:t xml:space="preserve"> </w:t>
      </w:r>
      <w:proofErr w:type="spellStart"/>
      <w:r>
        <w:t>seel</w:t>
      </w:r>
      <w:proofErr w:type="spellEnd"/>
      <w:r>
        <w:t xml:space="preserve"> </w:t>
      </w:r>
      <w:proofErr w:type="spellStart"/>
      <w:r>
        <w:t>vnd</w:t>
      </w:r>
      <w:proofErr w:type="spellEnd"/>
      <w:r>
        <w:t xml:space="preserve"> </w:t>
      </w:r>
      <w:proofErr w:type="spellStart"/>
      <w:r>
        <w:t>leibs</w:t>
      </w:r>
      <w:proofErr w:type="spellEnd"/>
      <w:r>
        <w:t xml:space="preserve"> erhalten hast/ </w:t>
      </w:r>
      <w:proofErr w:type="spellStart"/>
      <w:r>
        <w:t>bewar</w:t>
      </w:r>
      <w:proofErr w:type="spellEnd"/>
      <w:r>
        <w:t xml:space="preserve"> mich durch den </w:t>
      </w:r>
      <w:proofErr w:type="spellStart"/>
      <w:r>
        <w:t>heyligen</w:t>
      </w:r>
      <w:proofErr w:type="spellEnd"/>
      <w:r>
        <w:t xml:space="preserve"> geist </w:t>
      </w:r>
      <w:proofErr w:type="spellStart"/>
      <w:r>
        <w:t>disen</w:t>
      </w:r>
      <w:proofErr w:type="spellEnd"/>
      <w:r>
        <w:t xml:space="preserve"> tag </w:t>
      </w:r>
      <w:proofErr w:type="spellStart"/>
      <w:r>
        <w:t>vnd</w:t>
      </w:r>
      <w:proofErr w:type="spellEnd"/>
      <w:r>
        <w:t xml:space="preserve"> alle zeit/ daß ich nach deinem </w:t>
      </w:r>
      <w:proofErr w:type="spellStart"/>
      <w:r>
        <w:t>heyligen</w:t>
      </w:r>
      <w:proofErr w:type="spellEnd"/>
      <w:r>
        <w:t xml:space="preserve"> willen </w:t>
      </w:r>
      <w:proofErr w:type="spellStart"/>
      <w:r>
        <w:t>mitt</w:t>
      </w:r>
      <w:proofErr w:type="spellEnd"/>
      <w:r>
        <w:t xml:space="preserve"> </w:t>
      </w:r>
      <w:proofErr w:type="spellStart"/>
      <w:r>
        <w:t>Christenlicher</w:t>
      </w:r>
      <w:proofErr w:type="spellEnd"/>
      <w:r>
        <w:t xml:space="preserve"> </w:t>
      </w:r>
      <w:proofErr w:type="spellStart"/>
      <w:r>
        <w:t>zucht</w:t>
      </w:r>
      <w:proofErr w:type="spellEnd"/>
      <w:r>
        <w:t xml:space="preserve">/ </w:t>
      </w:r>
      <w:proofErr w:type="spellStart"/>
      <w:r>
        <w:t>weißheit</w:t>
      </w:r>
      <w:proofErr w:type="spellEnd"/>
      <w:r>
        <w:t xml:space="preserve">/ </w:t>
      </w:r>
      <w:proofErr w:type="spellStart"/>
      <w:r>
        <w:t>vnd</w:t>
      </w:r>
      <w:proofErr w:type="spellEnd"/>
      <w:r>
        <w:t xml:space="preserve"> brüderlicher liebe/ gegen </w:t>
      </w:r>
      <w:proofErr w:type="spellStart"/>
      <w:r>
        <w:t>yeder</w:t>
      </w:r>
      <w:proofErr w:type="spellEnd"/>
      <w:r>
        <w:t xml:space="preserve"> man on </w:t>
      </w:r>
      <w:proofErr w:type="spellStart"/>
      <w:r>
        <w:t>anstöß</w:t>
      </w:r>
      <w:proofErr w:type="spellEnd"/>
      <w:r>
        <w:t xml:space="preserve"> </w:t>
      </w:r>
      <w:proofErr w:type="spellStart"/>
      <w:r>
        <w:t>mög</w:t>
      </w:r>
      <w:proofErr w:type="spellEnd"/>
      <w:r>
        <w:t xml:space="preserve"> </w:t>
      </w:r>
      <w:proofErr w:type="spellStart"/>
      <w:r>
        <w:t>wandlen</w:t>
      </w:r>
      <w:proofErr w:type="spellEnd"/>
      <w:r>
        <w:t>. Amen.</w:t>
      </w:r>
    </w:p>
    <w:p w14:paraId="0AFD02B3" w14:textId="5693AA1F" w:rsidR="007C4A0C" w:rsidRDefault="007C4A0C" w:rsidP="007C4A0C">
      <w:pPr>
        <w:pStyle w:val="berschrift2"/>
      </w:pPr>
      <w:r>
        <w:rPr>
          <w:rStyle w:val="screen-reader-text"/>
        </w:rPr>
        <w:t>Abendgebet</w:t>
      </w:r>
      <w:r>
        <w:t xml:space="preserve"> </w:t>
      </w:r>
    </w:p>
    <w:p w14:paraId="5DB4F187" w14:textId="77777777" w:rsidR="007C4A0C" w:rsidRDefault="007C4A0C" w:rsidP="007C4A0C">
      <w:pPr>
        <w:pStyle w:val="StandardWeb"/>
      </w:pPr>
      <w:r>
        <w:t xml:space="preserve">O </w:t>
      </w:r>
      <w:proofErr w:type="spellStart"/>
      <w:r>
        <w:t>Barmhertziger</w:t>
      </w:r>
      <w:proofErr w:type="spellEnd"/>
      <w:r>
        <w:t xml:space="preserve"> Gott/ ich </w:t>
      </w:r>
      <w:proofErr w:type="spellStart"/>
      <w:r>
        <w:t>befilch</w:t>
      </w:r>
      <w:proofErr w:type="spellEnd"/>
      <w:r>
        <w:t xml:space="preserve"> dir mein </w:t>
      </w:r>
      <w:proofErr w:type="spellStart"/>
      <w:r>
        <w:t>seel</w:t>
      </w:r>
      <w:proofErr w:type="spellEnd"/>
      <w:r>
        <w:t xml:space="preserve"> </w:t>
      </w:r>
      <w:proofErr w:type="spellStart"/>
      <w:r>
        <w:t>vnnd</w:t>
      </w:r>
      <w:proofErr w:type="spellEnd"/>
      <w:r>
        <w:t xml:space="preserve"> leben </w:t>
      </w:r>
      <w:proofErr w:type="spellStart"/>
      <w:r>
        <w:t>dise</w:t>
      </w:r>
      <w:proofErr w:type="spellEnd"/>
      <w:r>
        <w:t xml:space="preserve"> </w:t>
      </w:r>
      <w:proofErr w:type="spellStart"/>
      <w:r>
        <w:t>nacht</w:t>
      </w:r>
      <w:proofErr w:type="spellEnd"/>
      <w:r>
        <w:t xml:space="preserve">/ </w:t>
      </w:r>
      <w:proofErr w:type="spellStart"/>
      <w:r>
        <w:t>vnnd</w:t>
      </w:r>
      <w:proofErr w:type="spellEnd"/>
      <w:r>
        <w:t xml:space="preserve"> alle zeit </w:t>
      </w:r>
      <w:proofErr w:type="spellStart"/>
      <w:r>
        <w:t>inn</w:t>
      </w:r>
      <w:proofErr w:type="spellEnd"/>
      <w:r>
        <w:t xml:space="preserve"> deine </w:t>
      </w:r>
      <w:proofErr w:type="spellStart"/>
      <w:r>
        <w:t>vätterliche</w:t>
      </w:r>
      <w:proofErr w:type="spellEnd"/>
      <w:r>
        <w:t xml:space="preserve"> </w:t>
      </w:r>
      <w:proofErr w:type="spellStart"/>
      <w:r>
        <w:t>handt</w:t>
      </w:r>
      <w:proofErr w:type="spellEnd"/>
      <w:r>
        <w:t xml:space="preserve">/ </w:t>
      </w:r>
      <w:proofErr w:type="spellStart"/>
      <w:r>
        <w:t>auff</w:t>
      </w:r>
      <w:proofErr w:type="spellEnd"/>
      <w:r>
        <w:t xml:space="preserve"> daß du mich </w:t>
      </w:r>
      <w:proofErr w:type="spellStart"/>
      <w:r>
        <w:t>inn</w:t>
      </w:r>
      <w:proofErr w:type="spellEnd"/>
      <w:r>
        <w:t xml:space="preserve"> Christo </w:t>
      </w:r>
      <w:proofErr w:type="spellStart"/>
      <w:r>
        <w:t>vnserem</w:t>
      </w:r>
      <w:proofErr w:type="spellEnd"/>
      <w:r>
        <w:t xml:space="preserve"> leben </w:t>
      </w:r>
      <w:proofErr w:type="spellStart"/>
      <w:r>
        <w:t>vnd</w:t>
      </w:r>
      <w:proofErr w:type="spellEnd"/>
      <w:r>
        <w:t xml:space="preserve"> </w:t>
      </w:r>
      <w:proofErr w:type="spellStart"/>
      <w:r>
        <w:t>aufferstehung</w:t>
      </w:r>
      <w:proofErr w:type="spellEnd"/>
      <w:r>
        <w:t xml:space="preserve"> vor dem ewigen todt </w:t>
      </w:r>
      <w:proofErr w:type="spellStart"/>
      <w:r>
        <w:t>vnd</w:t>
      </w:r>
      <w:proofErr w:type="spellEnd"/>
      <w:r>
        <w:t xml:space="preserve"> allem übel </w:t>
      </w:r>
      <w:proofErr w:type="spellStart"/>
      <w:r>
        <w:t>bewarest</w:t>
      </w:r>
      <w:proofErr w:type="spellEnd"/>
      <w:r>
        <w:t xml:space="preserve">/ durch den selbigen JEsum Christum Amen/ rc. </w:t>
      </w:r>
      <w:proofErr w:type="spellStart"/>
      <w:r>
        <w:t>Sterck</w:t>
      </w:r>
      <w:proofErr w:type="spellEnd"/>
      <w:r>
        <w:t xml:space="preserve"> mir im </w:t>
      </w:r>
      <w:proofErr w:type="spellStart"/>
      <w:r>
        <w:t>hertzen</w:t>
      </w:r>
      <w:proofErr w:type="spellEnd"/>
      <w:r>
        <w:t xml:space="preserve"> die </w:t>
      </w:r>
      <w:proofErr w:type="spellStart"/>
      <w:r>
        <w:t>bekantnuß</w:t>
      </w:r>
      <w:proofErr w:type="spellEnd"/>
      <w:r>
        <w:t xml:space="preserve"> des </w:t>
      </w:r>
      <w:proofErr w:type="spellStart"/>
      <w:r>
        <w:t>glaubens</w:t>
      </w:r>
      <w:proofErr w:type="spellEnd"/>
      <w:r>
        <w:t xml:space="preserve">. Ich glaub in den einigen Gott/ </w:t>
      </w:r>
      <w:proofErr w:type="spellStart"/>
      <w:r>
        <w:t>vatter</w:t>
      </w:r>
      <w:proofErr w:type="spellEnd"/>
      <w:r>
        <w:t xml:space="preserve"> </w:t>
      </w:r>
      <w:proofErr w:type="spellStart"/>
      <w:r>
        <w:t>allmechtigen</w:t>
      </w:r>
      <w:proofErr w:type="spellEnd"/>
      <w:r>
        <w:t>/ rc.</w:t>
      </w:r>
    </w:p>
    <w:p w14:paraId="01A2A40F" w14:textId="07DE3CA3" w:rsidR="007C4A0C" w:rsidRDefault="007C4A0C" w:rsidP="007C4A0C">
      <w:pPr>
        <w:pStyle w:val="berschrift2"/>
      </w:pPr>
      <w:r>
        <w:rPr>
          <w:rStyle w:val="screen-reader-text"/>
        </w:rPr>
        <w:t>Dankgebet nach dem Essen</w:t>
      </w:r>
      <w:r>
        <w:t xml:space="preserve"> </w:t>
      </w:r>
    </w:p>
    <w:p w14:paraId="51BE165C" w14:textId="77777777" w:rsidR="007C4A0C" w:rsidRDefault="007C4A0C" w:rsidP="007C4A0C">
      <w:pPr>
        <w:pStyle w:val="StandardWeb"/>
      </w:pPr>
      <w:proofErr w:type="spellStart"/>
      <w:r>
        <w:t>WIr</w:t>
      </w:r>
      <w:proofErr w:type="spellEnd"/>
      <w:r>
        <w:t xml:space="preserve"> sagen dir lob </w:t>
      </w:r>
      <w:proofErr w:type="spellStart"/>
      <w:r>
        <w:t>vnd</w:t>
      </w:r>
      <w:proofErr w:type="spellEnd"/>
      <w:r>
        <w:t xml:space="preserve"> </w:t>
      </w:r>
      <w:proofErr w:type="spellStart"/>
      <w:r>
        <w:t>danck</w:t>
      </w:r>
      <w:proofErr w:type="spellEnd"/>
      <w:r>
        <w:t xml:space="preserve"> HERR Gott himmlischer </w:t>
      </w:r>
      <w:proofErr w:type="spellStart"/>
      <w:r>
        <w:t>vatter</w:t>
      </w:r>
      <w:proofErr w:type="spellEnd"/>
      <w:r>
        <w:t xml:space="preserve">/ </w:t>
      </w:r>
      <w:proofErr w:type="spellStart"/>
      <w:r>
        <w:t>vnnd</w:t>
      </w:r>
      <w:proofErr w:type="spellEnd"/>
      <w:r>
        <w:t xml:space="preserve"> bittend dich/ das/ wie du unsere leib gespeiset hast/ auch also </w:t>
      </w:r>
      <w:proofErr w:type="spellStart"/>
      <w:r>
        <w:t>vnsere</w:t>
      </w:r>
      <w:proofErr w:type="spellEnd"/>
      <w:r>
        <w:t xml:space="preserve"> </w:t>
      </w:r>
      <w:proofErr w:type="spellStart"/>
      <w:r>
        <w:t>seelen</w:t>
      </w:r>
      <w:proofErr w:type="spellEnd"/>
      <w:r>
        <w:t xml:space="preserve"> allzeit </w:t>
      </w:r>
      <w:proofErr w:type="spellStart"/>
      <w:r>
        <w:t>inn</w:t>
      </w:r>
      <w:proofErr w:type="spellEnd"/>
      <w:r>
        <w:t xml:space="preserve"> </w:t>
      </w:r>
      <w:proofErr w:type="spellStart"/>
      <w:r>
        <w:t>warem</w:t>
      </w:r>
      <w:proofErr w:type="spellEnd"/>
      <w:r>
        <w:t xml:space="preserve"> glauben/ </w:t>
      </w:r>
      <w:proofErr w:type="spellStart"/>
      <w:r>
        <w:t>vnd</w:t>
      </w:r>
      <w:proofErr w:type="spellEnd"/>
      <w:r>
        <w:t xml:space="preserve"> deiner </w:t>
      </w:r>
      <w:proofErr w:type="spellStart"/>
      <w:r>
        <w:t>erkantnuß</w:t>
      </w:r>
      <w:proofErr w:type="spellEnd"/>
      <w:r>
        <w:t xml:space="preserve"> </w:t>
      </w:r>
      <w:proofErr w:type="spellStart"/>
      <w:r>
        <w:t>gnädigklichen</w:t>
      </w:r>
      <w:proofErr w:type="spellEnd"/>
      <w:r>
        <w:t xml:space="preserve"> erhalten wöllest. Amen. Lasset </w:t>
      </w:r>
      <w:proofErr w:type="spellStart"/>
      <w:r>
        <w:t>vns</w:t>
      </w:r>
      <w:proofErr w:type="spellEnd"/>
      <w:r>
        <w:t xml:space="preserve"> bekennen </w:t>
      </w:r>
      <w:proofErr w:type="spellStart"/>
      <w:r>
        <w:t>vnsern</w:t>
      </w:r>
      <w:proofErr w:type="spellEnd"/>
      <w:r>
        <w:t xml:space="preserve"> heiligen Christlichen glauben. Ich glaub </w:t>
      </w:r>
      <w:proofErr w:type="spellStart"/>
      <w:r>
        <w:t>inn</w:t>
      </w:r>
      <w:proofErr w:type="spellEnd"/>
      <w:r>
        <w:t xml:space="preserve"> einen Gott/ </w:t>
      </w:r>
      <w:proofErr w:type="spellStart"/>
      <w:r>
        <w:t>vatter</w:t>
      </w:r>
      <w:proofErr w:type="spellEnd"/>
      <w:r>
        <w:t xml:space="preserve"> </w:t>
      </w:r>
      <w:proofErr w:type="spellStart"/>
      <w:r>
        <w:t>allmechtigen</w:t>
      </w:r>
      <w:proofErr w:type="spellEnd"/>
      <w:r>
        <w:t>/ rc.</w:t>
      </w:r>
    </w:p>
    <w:p w14:paraId="6449ADC0" w14:textId="106C409A" w:rsidR="007C4A0C" w:rsidRDefault="007C4A0C" w:rsidP="007C4A0C">
      <w:pPr>
        <w:pStyle w:val="berschrift2"/>
        <w:rPr>
          <w:sz w:val="36"/>
          <w:szCs w:val="36"/>
          <w:lang w:eastAsia="de-DE"/>
        </w:rPr>
      </w:pPr>
      <w:r w:rsidRPr="007C4A0C">
        <w:t>Tischgebet</w:t>
      </w:r>
      <w:r>
        <w:t xml:space="preserve"> </w:t>
      </w:r>
    </w:p>
    <w:p w14:paraId="5D0663AC" w14:textId="77777777" w:rsidR="007C4A0C" w:rsidRDefault="007C4A0C" w:rsidP="007C4A0C">
      <w:pPr>
        <w:pStyle w:val="StandardWeb"/>
      </w:pPr>
      <w:r>
        <w:t xml:space="preserve">O </w:t>
      </w:r>
      <w:proofErr w:type="spellStart"/>
      <w:r>
        <w:t>Barmhertziger</w:t>
      </w:r>
      <w:proofErr w:type="spellEnd"/>
      <w:r>
        <w:t xml:space="preserve"> Vatter du speisest </w:t>
      </w:r>
      <w:proofErr w:type="spellStart"/>
      <w:r>
        <w:t>vnd</w:t>
      </w:r>
      <w:proofErr w:type="spellEnd"/>
      <w:r>
        <w:t xml:space="preserve"> </w:t>
      </w:r>
      <w:proofErr w:type="spellStart"/>
      <w:r>
        <w:t>ernerest</w:t>
      </w:r>
      <w:proofErr w:type="spellEnd"/>
      <w:r>
        <w:t xml:space="preserve"> alle Creaturen/ </w:t>
      </w:r>
      <w:proofErr w:type="spellStart"/>
      <w:r>
        <w:t>speiß</w:t>
      </w:r>
      <w:proofErr w:type="spellEnd"/>
      <w:r>
        <w:t xml:space="preserve"> </w:t>
      </w:r>
      <w:proofErr w:type="spellStart"/>
      <w:r>
        <w:t>vnd</w:t>
      </w:r>
      <w:proofErr w:type="spellEnd"/>
      <w:r>
        <w:t xml:space="preserve"> </w:t>
      </w:r>
      <w:proofErr w:type="spellStart"/>
      <w:r>
        <w:t>tränck</w:t>
      </w:r>
      <w:proofErr w:type="spellEnd"/>
      <w:r>
        <w:t xml:space="preserve"> </w:t>
      </w:r>
      <w:proofErr w:type="spellStart"/>
      <w:r>
        <w:t>vns</w:t>
      </w:r>
      <w:proofErr w:type="spellEnd"/>
      <w:r>
        <w:t xml:space="preserve"> </w:t>
      </w:r>
      <w:proofErr w:type="spellStart"/>
      <w:r>
        <w:t>mitt</w:t>
      </w:r>
      <w:proofErr w:type="spellEnd"/>
      <w:r>
        <w:t xml:space="preserve"> allen deinen geistlichen </w:t>
      </w:r>
      <w:proofErr w:type="spellStart"/>
      <w:r>
        <w:t>vnd</w:t>
      </w:r>
      <w:proofErr w:type="spellEnd"/>
      <w:r>
        <w:t xml:space="preserve"> leiblichen gaben/ daß wir sie </w:t>
      </w:r>
      <w:proofErr w:type="spellStart"/>
      <w:r>
        <w:t>nit</w:t>
      </w:r>
      <w:proofErr w:type="spellEnd"/>
      <w:r>
        <w:t xml:space="preserve"> </w:t>
      </w:r>
      <w:proofErr w:type="spellStart"/>
      <w:r>
        <w:t>mißbrauchend</w:t>
      </w:r>
      <w:proofErr w:type="spellEnd"/>
      <w:r>
        <w:t xml:space="preserve">/ </w:t>
      </w:r>
      <w:proofErr w:type="spellStart"/>
      <w:r>
        <w:t>sonder</w:t>
      </w:r>
      <w:proofErr w:type="spellEnd"/>
      <w:r>
        <w:t xml:space="preserve"> allein zu </w:t>
      </w:r>
      <w:proofErr w:type="spellStart"/>
      <w:r>
        <w:t>dyner</w:t>
      </w:r>
      <w:proofErr w:type="spellEnd"/>
      <w:r>
        <w:t xml:space="preserve"> </w:t>
      </w:r>
      <w:proofErr w:type="spellStart"/>
      <w:r>
        <w:t>eer</w:t>
      </w:r>
      <w:proofErr w:type="spellEnd"/>
      <w:r>
        <w:t xml:space="preserve">/ auch zu aller </w:t>
      </w:r>
      <w:proofErr w:type="spellStart"/>
      <w:r>
        <w:t>eerlicher</w:t>
      </w:r>
      <w:proofErr w:type="spellEnd"/>
      <w:r>
        <w:t xml:space="preserve"> </w:t>
      </w:r>
      <w:proofErr w:type="spellStart"/>
      <w:r>
        <w:t>arbeyt</w:t>
      </w:r>
      <w:proofErr w:type="spellEnd"/>
      <w:r>
        <w:t xml:space="preserve">/ </w:t>
      </w:r>
      <w:proofErr w:type="spellStart"/>
      <w:r>
        <w:t>vnd</w:t>
      </w:r>
      <w:proofErr w:type="spellEnd"/>
      <w:r>
        <w:t xml:space="preserve"> allem gutem </w:t>
      </w:r>
      <w:proofErr w:type="spellStart"/>
      <w:r>
        <w:t>gestercket</w:t>
      </w:r>
      <w:proofErr w:type="spellEnd"/>
      <w:r>
        <w:t xml:space="preserve">/ </w:t>
      </w:r>
      <w:proofErr w:type="spellStart"/>
      <w:r>
        <w:t>frumbklich</w:t>
      </w:r>
      <w:proofErr w:type="spellEnd"/>
      <w:r>
        <w:t xml:space="preserve">/ </w:t>
      </w:r>
      <w:proofErr w:type="spellStart"/>
      <w:r>
        <w:t>vnnd</w:t>
      </w:r>
      <w:proofErr w:type="spellEnd"/>
      <w:r>
        <w:t xml:space="preserve"> </w:t>
      </w:r>
      <w:proofErr w:type="spellStart"/>
      <w:r>
        <w:t>vnschuldig</w:t>
      </w:r>
      <w:proofErr w:type="spellEnd"/>
      <w:r>
        <w:t xml:space="preserve"> vor dir </w:t>
      </w:r>
      <w:proofErr w:type="spellStart"/>
      <w:r>
        <w:t>wandlen</w:t>
      </w:r>
      <w:proofErr w:type="spellEnd"/>
      <w:r>
        <w:t xml:space="preserve"> </w:t>
      </w:r>
      <w:proofErr w:type="spellStart"/>
      <w:r>
        <w:t>vnnd</w:t>
      </w:r>
      <w:proofErr w:type="spellEnd"/>
      <w:r>
        <w:t xml:space="preserve"> leben mögen. Vatter </w:t>
      </w:r>
      <w:proofErr w:type="spellStart"/>
      <w:r>
        <w:t>vnser</w:t>
      </w:r>
      <w:proofErr w:type="spellEnd"/>
      <w:r>
        <w:t>/ rc.</w:t>
      </w:r>
    </w:p>
    <w:p w14:paraId="3AB0520F" w14:textId="1948E23E" w:rsidR="00654441" w:rsidRPr="00654441" w:rsidRDefault="007C4A0C" w:rsidP="00654441">
      <w:pPr>
        <w:pStyle w:val="berschrift2"/>
      </w:pPr>
      <w:r>
        <w:t>Sündenbekenntnis</w:t>
      </w:r>
    </w:p>
    <w:p w14:paraId="389F7776" w14:textId="77777777" w:rsidR="007C4A0C" w:rsidRDefault="007C4A0C" w:rsidP="007C4A0C">
      <w:pPr>
        <w:pStyle w:val="StandardWeb"/>
      </w:pPr>
      <w:proofErr w:type="spellStart"/>
      <w:r>
        <w:t>LIeber</w:t>
      </w:r>
      <w:proofErr w:type="spellEnd"/>
      <w:r>
        <w:t xml:space="preserve"> </w:t>
      </w:r>
      <w:proofErr w:type="spellStart"/>
      <w:r>
        <w:t>herr</w:t>
      </w:r>
      <w:proofErr w:type="spellEnd"/>
      <w:r>
        <w:t xml:space="preserve"> Gott </w:t>
      </w:r>
      <w:proofErr w:type="spellStart"/>
      <w:r>
        <w:t>vnnd</w:t>
      </w:r>
      <w:proofErr w:type="spellEnd"/>
      <w:r>
        <w:t xml:space="preserve"> </w:t>
      </w:r>
      <w:proofErr w:type="spellStart"/>
      <w:r>
        <w:t>vatter</w:t>
      </w:r>
      <w:proofErr w:type="spellEnd"/>
      <w:r>
        <w:t xml:space="preserve">/ ich erkenn/ </w:t>
      </w:r>
      <w:proofErr w:type="spellStart"/>
      <w:r>
        <w:t>vnd</w:t>
      </w:r>
      <w:proofErr w:type="spellEnd"/>
      <w:r>
        <w:t xml:space="preserve"> </w:t>
      </w:r>
      <w:proofErr w:type="spellStart"/>
      <w:r>
        <w:t>weyß</w:t>
      </w:r>
      <w:proofErr w:type="spellEnd"/>
      <w:r>
        <w:t xml:space="preserve"> </w:t>
      </w:r>
      <w:proofErr w:type="spellStart"/>
      <w:r>
        <w:t>wol</w:t>
      </w:r>
      <w:proofErr w:type="spellEnd"/>
      <w:r>
        <w:t xml:space="preserve">/ daß in </w:t>
      </w:r>
      <w:proofErr w:type="spellStart"/>
      <w:r>
        <w:t>disem</w:t>
      </w:r>
      <w:proofErr w:type="spellEnd"/>
      <w:r>
        <w:t xml:space="preserve"> </w:t>
      </w:r>
      <w:proofErr w:type="spellStart"/>
      <w:r>
        <w:t>meynem</w:t>
      </w:r>
      <w:proofErr w:type="spellEnd"/>
      <w:r>
        <w:t xml:space="preserve"> verderbten </w:t>
      </w:r>
      <w:proofErr w:type="spellStart"/>
      <w:r>
        <w:t>fleysch</w:t>
      </w:r>
      <w:proofErr w:type="spellEnd"/>
      <w:r>
        <w:t xml:space="preserve"> nichts guts ist/ auch alle </w:t>
      </w:r>
      <w:proofErr w:type="spellStart"/>
      <w:r>
        <w:t>zeyt</w:t>
      </w:r>
      <w:proofErr w:type="spellEnd"/>
      <w:r>
        <w:t xml:space="preserve"> mehr </w:t>
      </w:r>
      <w:proofErr w:type="spellStart"/>
      <w:r>
        <w:t>lust</w:t>
      </w:r>
      <w:proofErr w:type="spellEnd"/>
      <w:r>
        <w:t xml:space="preserve"> hat zu dem argen </w:t>
      </w:r>
      <w:proofErr w:type="spellStart"/>
      <w:r>
        <w:t>vnd</w:t>
      </w:r>
      <w:proofErr w:type="spellEnd"/>
      <w:r>
        <w:t xml:space="preserve"> bösen dann zu dem </w:t>
      </w:r>
      <w:proofErr w:type="spellStart"/>
      <w:r>
        <w:t>gutten</w:t>
      </w:r>
      <w:proofErr w:type="spellEnd"/>
      <w:r>
        <w:t xml:space="preserve">/ </w:t>
      </w:r>
      <w:proofErr w:type="spellStart"/>
      <w:r>
        <w:t>Darumb</w:t>
      </w:r>
      <w:proofErr w:type="spellEnd"/>
      <w:r>
        <w:t xml:space="preserve"> so bitt ich dich lieber HERR </w:t>
      </w:r>
      <w:proofErr w:type="spellStart"/>
      <w:r>
        <w:t>barmhertziger</w:t>
      </w:r>
      <w:proofErr w:type="spellEnd"/>
      <w:r>
        <w:t xml:space="preserve"> Gott </w:t>
      </w:r>
      <w:proofErr w:type="spellStart"/>
      <w:r>
        <w:t>vnnd</w:t>
      </w:r>
      <w:proofErr w:type="spellEnd"/>
      <w:r>
        <w:t xml:space="preserve"> Vatter/ durch </w:t>
      </w:r>
      <w:proofErr w:type="spellStart"/>
      <w:r>
        <w:t>vnsern</w:t>
      </w:r>
      <w:proofErr w:type="spellEnd"/>
      <w:r>
        <w:t xml:space="preserve"> lieben HERREN Jesum Christum/ </w:t>
      </w:r>
      <w:proofErr w:type="spellStart"/>
      <w:r>
        <w:t>vmb</w:t>
      </w:r>
      <w:proofErr w:type="spellEnd"/>
      <w:r>
        <w:t xml:space="preserve"> </w:t>
      </w:r>
      <w:proofErr w:type="spellStart"/>
      <w:r>
        <w:t>vergebung</w:t>
      </w:r>
      <w:proofErr w:type="spellEnd"/>
      <w:r>
        <w:t xml:space="preserve"> </w:t>
      </w:r>
      <w:proofErr w:type="spellStart"/>
      <w:r>
        <w:t>vnnd</w:t>
      </w:r>
      <w:proofErr w:type="spellEnd"/>
      <w:r>
        <w:t xml:space="preserve"> </w:t>
      </w:r>
      <w:proofErr w:type="spellStart"/>
      <w:r>
        <w:t>nachlassung</w:t>
      </w:r>
      <w:proofErr w:type="spellEnd"/>
      <w:r>
        <w:t xml:space="preserve"> aller meiner </w:t>
      </w:r>
      <w:proofErr w:type="spellStart"/>
      <w:r>
        <w:t>missethat</w:t>
      </w:r>
      <w:proofErr w:type="spellEnd"/>
      <w:r>
        <w:t>.</w:t>
      </w:r>
    </w:p>
    <w:p w14:paraId="58B6BCF6" w14:textId="77777777" w:rsidR="007C4A0C" w:rsidRDefault="007C4A0C" w:rsidP="007C4A0C">
      <w:pPr>
        <w:pStyle w:val="StandardWeb"/>
      </w:pPr>
      <w:r>
        <w:t xml:space="preserve">Wöllest auch mein </w:t>
      </w:r>
      <w:proofErr w:type="spellStart"/>
      <w:r>
        <w:t>seel</w:t>
      </w:r>
      <w:proofErr w:type="spellEnd"/>
      <w:r>
        <w:t xml:space="preserve">/ leib/ leben/ </w:t>
      </w:r>
      <w:proofErr w:type="spellStart"/>
      <w:r>
        <w:t>vnd</w:t>
      </w:r>
      <w:proofErr w:type="spellEnd"/>
      <w:r>
        <w:t xml:space="preserve"> gut/ vor aller </w:t>
      </w:r>
      <w:proofErr w:type="spellStart"/>
      <w:r>
        <w:t>gfar</w:t>
      </w:r>
      <w:proofErr w:type="spellEnd"/>
      <w:r>
        <w:t xml:space="preserve"> </w:t>
      </w:r>
      <w:proofErr w:type="spellStart"/>
      <w:r>
        <w:t>vnnd</w:t>
      </w:r>
      <w:proofErr w:type="spellEnd"/>
      <w:r>
        <w:t xml:space="preserve"> schaden meiner widerwertigen/ </w:t>
      </w:r>
      <w:proofErr w:type="spellStart"/>
      <w:r>
        <w:t>vnnd</w:t>
      </w:r>
      <w:proofErr w:type="spellEnd"/>
      <w:r>
        <w:t xml:space="preserve"> vor dem </w:t>
      </w:r>
      <w:proofErr w:type="spellStart"/>
      <w:r>
        <w:t>schandtlichen</w:t>
      </w:r>
      <w:proofErr w:type="spellEnd"/>
      <w:r>
        <w:t xml:space="preserve"> </w:t>
      </w:r>
      <w:proofErr w:type="spellStart"/>
      <w:r>
        <w:t>teüfel</w:t>
      </w:r>
      <w:proofErr w:type="spellEnd"/>
      <w:r>
        <w:t xml:space="preserve">/ auch meinem </w:t>
      </w:r>
      <w:proofErr w:type="spellStart"/>
      <w:r>
        <w:t>eygnen</w:t>
      </w:r>
      <w:proofErr w:type="spellEnd"/>
      <w:r>
        <w:t xml:space="preserve"> verderbten </w:t>
      </w:r>
      <w:proofErr w:type="spellStart"/>
      <w:r>
        <w:t>fleisch</w:t>
      </w:r>
      <w:proofErr w:type="spellEnd"/>
      <w:r>
        <w:t xml:space="preserve">/ </w:t>
      </w:r>
      <w:proofErr w:type="spellStart"/>
      <w:r>
        <w:t>vnnd</w:t>
      </w:r>
      <w:proofErr w:type="spellEnd"/>
      <w:r>
        <w:t xml:space="preserve"> vor allem übel/ so wider dich mein Gott ist/ </w:t>
      </w:r>
      <w:proofErr w:type="spellStart"/>
      <w:r>
        <w:t>heüt</w:t>
      </w:r>
      <w:proofErr w:type="spellEnd"/>
      <w:r>
        <w:t xml:space="preserve"> </w:t>
      </w:r>
      <w:proofErr w:type="spellStart"/>
      <w:r>
        <w:t>vnd</w:t>
      </w:r>
      <w:proofErr w:type="spellEnd"/>
      <w:r>
        <w:t xml:space="preserve"> alle zeit behüten/ segnen </w:t>
      </w:r>
      <w:proofErr w:type="spellStart"/>
      <w:r>
        <w:t>vnd</w:t>
      </w:r>
      <w:proofErr w:type="spellEnd"/>
      <w:r>
        <w:t xml:space="preserve"> </w:t>
      </w:r>
      <w:proofErr w:type="spellStart"/>
      <w:r>
        <w:t>bewaren</w:t>
      </w:r>
      <w:proofErr w:type="spellEnd"/>
      <w:r>
        <w:t>/ Amen.</w:t>
      </w:r>
    </w:p>
    <w:p w14:paraId="757C1410" w14:textId="77777777" w:rsidR="007C4A0C" w:rsidRDefault="007C4A0C" w:rsidP="007C4A0C">
      <w:pPr>
        <w:pStyle w:val="StandardWeb"/>
      </w:pPr>
      <w:r>
        <w:t xml:space="preserve">Du wöllest auch lieber HERRE Gott dein </w:t>
      </w:r>
      <w:proofErr w:type="spellStart"/>
      <w:r>
        <w:t>angesicht</w:t>
      </w:r>
      <w:proofErr w:type="spellEnd"/>
      <w:r>
        <w:t xml:space="preserve">/ über mich armen schwachen </w:t>
      </w:r>
      <w:proofErr w:type="spellStart"/>
      <w:r>
        <w:t>sünder</w:t>
      </w:r>
      <w:proofErr w:type="spellEnd"/>
      <w:r>
        <w:t xml:space="preserve"> lassen </w:t>
      </w:r>
      <w:proofErr w:type="spellStart"/>
      <w:r>
        <w:t>leüchten</w:t>
      </w:r>
      <w:proofErr w:type="spellEnd"/>
      <w:r>
        <w:t xml:space="preserve">/ </w:t>
      </w:r>
      <w:proofErr w:type="spellStart"/>
      <w:r>
        <w:t>vnnd</w:t>
      </w:r>
      <w:proofErr w:type="spellEnd"/>
      <w:r>
        <w:t xml:space="preserve"> also gnädig sein/ daß ich dich recht erkennen/ </w:t>
      </w:r>
      <w:proofErr w:type="spellStart"/>
      <w:r>
        <w:t>vnnd</w:t>
      </w:r>
      <w:proofErr w:type="spellEnd"/>
      <w:r>
        <w:t xml:space="preserve"> mich nach deinem gnädigen willen </w:t>
      </w:r>
      <w:proofErr w:type="spellStart"/>
      <w:r>
        <w:t>vnnd</w:t>
      </w:r>
      <w:proofErr w:type="spellEnd"/>
      <w:r>
        <w:t xml:space="preserve"> gefallen halten möge/ Amen.</w:t>
      </w:r>
    </w:p>
    <w:p w14:paraId="341A9CD4" w14:textId="77777777" w:rsidR="007C4A0C" w:rsidRDefault="007C4A0C" w:rsidP="007C4A0C">
      <w:pPr>
        <w:pStyle w:val="StandardWeb"/>
      </w:pPr>
      <w:r>
        <w:t xml:space="preserve">O HERRE Gott erhebe dein </w:t>
      </w:r>
      <w:proofErr w:type="spellStart"/>
      <w:r>
        <w:t>angesicht</w:t>
      </w:r>
      <w:proofErr w:type="spellEnd"/>
      <w:r>
        <w:t xml:space="preserve"> über mich armen </w:t>
      </w:r>
      <w:proofErr w:type="spellStart"/>
      <w:r>
        <w:t>sünder</w:t>
      </w:r>
      <w:proofErr w:type="spellEnd"/>
      <w:r>
        <w:t xml:space="preserve">/ in aller </w:t>
      </w:r>
      <w:proofErr w:type="spellStart"/>
      <w:r>
        <w:t>trübsal</w:t>
      </w:r>
      <w:proofErr w:type="spellEnd"/>
      <w:r>
        <w:t xml:space="preserve">/ angst/ </w:t>
      </w:r>
      <w:proofErr w:type="spellStart"/>
      <w:r>
        <w:t>anfechtung</w:t>
      </w:r>
      <w:proofErr w:type="spellEnd"/>
      <w:r>
        <w:t xml:space="preserve">/ </w:t>
      </w:r>
      <w:proofErr w:type="spellStart"/>
      <w:r>
        <w:t>vnd</w:t>
      </w:r>
      <w:proofErr w:type="spellEnd"/>
      <w:r>
        <w:t xml:space="preserve"> </w:t>
      </w:r>
      <w:proofErr w:type="spellStart"/>
      <w:r>
        <w:t>nott</w:t>
      </w:r>
      <w:proofErr w:type="spellEnd"/>
      <w:r>
        <w:t xml:space="preserve">/ gib mir deinen </w:t>
      </w:r>
      <w:proofErr w:type="spellStart"/>
      <w:r>
        <w:t>heyligen</w:t>
      </w:r>
      <w:proofErr w:type="spellEnd"/>
      <w:r>
        <w:t xml:space="preserve"> </w:t>
      </w:r>
      <w:proofErr w:type="spellStart"/>
      <w:r>
        <w:t>friden</w:t>
      </w:r>
      <w:proofErr w:type="spellEnd"/>
      <w:r>
        <w:t xml:space="preserve">/ erhalt </w:t>
      </w:r>
      <w:proofErr w:type="spellStart"/>
      <w:r>
        <w:t>vnd</w:t>
      </w:r>
      <w:proofErr w:type="spellEnd"/>
      <w:r>
        <w:t xml:space="preserve"> mehre </w:t>
      </w:r>
      <w:proofErr w:type="spellStart"/>
      <w:r>
        <w:t>inn</w:t>
      </w:r>
      <w:proofErr w:type="spellEnd"/>
      <w:r>
        <w:t xml:space="preserve"> mir immerdar denn </w:t>
      </w:r>
      <w:proofErr w:type="spellStart"/>
      <w:r>
        <w:t>ware</w:t>
      </w:r>
      <w:proofErr w:type="spellEnd"/>
      <w:r>
        <w:t xml:space="preserve"> glauben. Amen.</w:t>
      </w:r>
    </w:p>
    <w:p w14:paraId="6B746B79" w14:textId="77777777" w:rsidR="00654441" w:rsidRDefault="00654441">
      <w:pPr>
        <w:spacing w:after="0" w:line="240" w:lineRule="auto"/>
        <w:rPr>
          <w:rFonts w:eastAsia="Times New Roman"/>
          <w:b/>
          <w:bCs/>
          <w:color w:val="000000"/>
          <w:kern w:val="36"/>
          <w:sz w:val="36"/>
          <w:szCs w:val="48"/>
          <w:lang w:eastAsia="de-DE"/>
        </w:rPr>
      </w:pPr>
      <w:r>
        <w:br w:type="page"/>
      </w:r>
    </w:p>
    <w:p w14:paraId="6CC9D10B" w14:textId="0DE0283D" w:rsidR="007C4A0C" w:rsidRDefault="00654441" w:rsidP="00654441">
      <w:pPr>
        <w:pStyle w:val="berschrift1"/>
      </w:pPr>
      <w:r>
        <w:t>Lieder</w:t>
      </w:r>
    </w:p>
    <w:p w14:paraId="57D2940D" w14:textId="7A8D5196" w:rsidR="00654441" w:rsidRDefault="00654441" w:rsidP="00654441">
      <w:pPr>
        <w:pStyle w:val="berschrift2"/>
        <w:rPr>
          <w:sz w:val="36"/>
          <w:szCs w:val="36"/>
          <w:lang w:eastAsia="de-DE"/>
        </w:rPr>
      </w:pPr>
      <w:r w:rsidRPr="00654441">
        <w:t>Ein Lied</w:t>
      </w:r>
      <w:r>
        <w:t xml:space="preserve"> </w:t>
      </w:r>
    </w:p>
    <w:p w14:paraId="7975F535" w14:textId="77777777" w:rsidR="00654441" w:rsidRDefault="00654441" w:rsidP="00654441">
      <w:pPr>
        <w:pStyle w:val="StandardWeb"/>
      </w:pPr>
      <w:r>
        <w:t xml:space="preserve">Wir bitten </w:t>
      </w:r>
      <w:proofErr w:type="spellStart"/>
      <w:r>
        <w:t>vmb</w:t>
      </w:r>
      <w:proofErr w:type="spellEnd"/>
      <w:r>
        <w:t xml:space="preserve"> den </w:t>
      </w:r>
      <w:proofErr w:type="spellStart"/>
      <w:r>
        <w:t>heyligen</w:t>
      </w:r>
      <w:proofErr w:type="spellEnd"/>
      <w:r>
        <w:t xml:space="preserve"> geist/</w:t>
      </w:r>
      <w:r>
        <w:br/>
        <w:t>zum aller meist/</w:t>
      </w:r>
      <w:r>
        <w:br/>
      </w:r>
      <w:proofErr w:type="spellStart"/>
      <w:r>
        <w:t>vmb</w:t>
      </w:r>
      <w:proofErr w:type="spellEnd"/>
      <w:r>
        <w:t xml:space="preserve"> liebe </w:t>
      </w:r>
      <w:proofErr w:type="spellStart"/>
      <w:r>
        <w:t>vnnd</w:t>
      </w:r>
      <w:proofErr w:type="spellEnd"/>
      <w:r>
        <w:t xml:space="preserve"> den glauben:/:/</w:t>
      </w:r>
      <w:r>
        <w:br/>
        <w:t xml:space="preserve">Daß </w:t>
      </w:r>
      <w:proofErr w:type="spellStart"/>
      <w:r>
        <w:t>vnnser</w:t>
      </w:r>
      <w:proofErr w:type="spellEnd"/>
      <w:r>
        <w:t xml:space="preserve"> </w:t>
      </w:r>
      <w:proofErr w:type="spellStart"/>
      <w:r>
        <w:t>hertz</w:t>
      </w:r>
      <w:proofErr w:type="spellEnd"/>
      <w:r>
        <w:t xml:space="preserve"> </w:t>
      </w:r>
      <w:proofErr w:type="spellStart"/>
      <w:r>
        <w:t>vnnd</w:t>
      </w:r>
      <w:proofErr w:type="spellEnd"/>
      <w:r>
        <w:t xml:space="preserve"> </w:t>
      </w:r>
      <w:proofErr w:type="spellStart"/>
      <w:r>
        <w:t>mund</w:t>
      </w:r>
      <w:proofErr w:type="spellEnd"/>
      <w:r>
        <w:t xml:space="preserve"> on </w:t>
      </w:r>
      <w:proofErr w:type="spellStart"/>
      <w:r>
        <w:t>list</w:t>
      </w:r>
      <w:proofErr w:type="spellEnd"/>
      <w:r>
        <w:t>/</w:t>
      </w:r>
      <w:r>
        <w:br/>
        <w:t>den HERREN Christ/</w:t>
      </w:r>
      <w:r>
        <w:br/>
        <w:t>bekenne on berauben/</w:t>
      </w:r>
      <w:r>
        <w:br/>
        <w:t>des bösen feind/</w:t>
      </w:r>
      <w:r>
        <w:br/>
        <w:t>der gar geschwind/</w:t>
      </w:r>
      <w:r>
        <w:br/>
        <w:t xml:space="preserve">wider </w:t>
      </w:r>
      <w:proofErr w:type="spellStart"/>
      <w:r>
        <w:t>vns</w:t>
      </w:r>
      <w:proofErr w:type="spellEnd"/>
      <w:r>
        <w:t xml:space="preserve"> </w:t>
      </w:r>
      <w:proofErr w:type="spellStart"/>
      <w:r>
        <w:t>stadt</w:t>
      </w:r>
      <w:proofErr w:type="spellEnd"/>
      <w:r>
        <w:t>/</w:t>
      </w:r>
      <w:r>
        <w:br/>
      </w:r>
      <w:proofErr w:type="spellStart"/>
      <w:r>
        <w:t>vnnd</w:t>
      </w:r>
      <w:proofErr w:type="spellEnd"/>
      <w:r>
        <w:t xml:space="preserve"> </w:t>
      </w:r>
      <w:proofErr w:type="spellStart"/>
      <w:r>
        <w:t>nitt</w:t>
      </w:r>
      <w:proofErr w:type="spellEnd"/>
      <w:r>
        <w:t xml:space="preserve"> nach </w:t>
      </w:r>
      <w:proofErr w:type="spellStart"/>
      <w:r>
        <w:t>lat</w:t>
      </w:r>
      <w:proofErr w:type="spellEnd"/>
      <w:r>
        <w:t>/</w:t>
      </w:r>
      <w:r>
        <w:br/>
        <w:t xml:space="preserve">ob er </w:t>
      </w:r>
      <w:proofErr w:type="spellStart"/>
      <w:r>
        <w:t>vns</w:t>
      </w:r>
      <w:proofErr w:type="spellEnd"/>
      <w:r>
        <w:t xml:space="preserve"> möchte schaden.</w:t>
      </w:r>
    </w:p>
    <w:p w14:paraId="12A585A6" w14:textId="25C9D8CE" w:rsidR="00654441" w:rsidRPr="00654441" w:rsidRDefault="00654441" w:rsidP="00654441">
      <w:pPr>
        <w:pStyle w:val="berschrift2"/>
      </w:pPr>
      <w:r w:rsidRPr="00654441">
        <w:rPr>
          <w:rStyle w:val="screen-reader-text"/>
        </w:rPr>
        <w:t xml:space="preserve">Ein Lied der </w:t>
      </w:r>
      <w:proofErr w:type="spellStart"/>
      <w:r w:rsidRPr="00654441">
        <w:rPr>
          <w:rStyle w:val="screen-reader-text"/>
        </w:rPr>
        <w:t>gemeind</w:t>
      </w:r>
      <w:proofErr w:type="spellEnd"/>
      <w:r w:rsidRPr="00654441">
        <w:rPr>
          <w:rStyle w:val="screen-reader-text"/>
        </w:rPr>
        <w:t xml:space="preserve"> zu </w:t>
      </w:r>
      <w:proofErr w:type="spellStart"/>
      <w:r w:rsidRPr="00654441">
        <w:rPr>
          <w:rStyle w:val="screen-reader-text"/>
        </w:rPr>
        <w:t>Reichenweyler</w:t>
      </w:r>
      <w:proofErr w:type="spellEnd"/>
      <w:r w:rsidRPr="00654441">
        <w:t xml:space="preserve"> </w:t>
      </w:r>
      <w:proofErr w:type="spellStart"/>
      <w:r w:rsidRPr="00654441">
        <w:rPr>
          <w:rStyle w:val="Fett"/>
          <w:b w:val="0"/>
          <w:bCs w:val="0"/>
        </w:rPr>
        <w:t>vmb</w:t>
      </w:r>
      <w:proofErr w:type="spellEnd"/>
      <w:r w:rsidRPr="00654441">
        <w:rPr>
          <w:rStyle w:val="Fett"/>
          <w:b w:val="0"/>
          <w:bCs w:val="0"/>
        </w:rPr>
        <w:t xml:space="preserve"> </w:t>
      </w:r>
      <w:proofErr w:type="spellStart"/>
      <w:r w:rsidRPr="00654441">
        <w:rPr>
          <w:rStyle w:val="Fett"/>
          <w:b w:val="0"/>
          <w:bCs w:val="0"/>
        </w:rPr>
        <w:t>beharliche</w:t>
      </w:r>
      <w:proofErr w:type="spellEnd"/>
      <w:r w:rsidRPr="00654441">
        <w:rPr>
          <w:rStyle w:val="Fett"/>
          <w:b w:val="0"/>
          <w:bCs w:val="0"/>
        </w:rPr>
        <w:t xml:space="preserve"> </w:t>
      </w:r>
      <w:proofErr w:type="spellStart"/>
      <w:r w:rsidRPr="00654441">
        <w:rPr>
          <w:rStyle w:val="Fett"/>
          <w:b w:val="0"/>
          <w:bCs w:val="0"/>
        </w:rPr>
        <w:t>besserung</w:t>
      </w:r>
      <w:proofErr w:type="spellEnd"/>
      <w:r w:rsidRPr="00654441">
        <w:rPr>
          <w:rStyle w:val="Fett"/>
          <w:b w:val="0"/>
          <w:bCs w:val="0"/>
        </w:rPr>
        <w:t xml:space="preserve"> </w:t>
      </w:r>
      <w:proofErr w:type="spellStart"/>
      <w:r w:rsidRPr="00654441">
        <w:rPr>
          <w:rStyle w:val="Fett"/>
          <w:b w:val="0"/>
          <w:bCs w:val="0"/>
        </w:rPr>
        <w:t>vnd</w:t>
      </w:r>
      <w:proofErr w:type="spellEnd"/>
      <w:r w:rsidRPr="00654441">
        <w:rPr>
          <w:rStyle w:val="Fett"/>
          <w:b w:val="0"/>
          <w:bCs w:val="0"/>
        </w:rPr>
        <w:t xml:space="preserve"> bestand/ zu singen im </w:t>
      </w:r>
      <w:proofErr w:type="spellStart"/>
      <w:r w:rsidRPr="00654441">
        <w:rPr>
          <w:rStyle w:val="Fett"/>
          <w:b w:val="0"/>
          <w:bCs w:val="0"/>
        </w:rPr>
        <w:t>thon</w:t>
      </w:r>
      <w:proofErr w:type="spellEnd"/>
      <w:r w:rsidRPr="00654441">
        <w:rPr>
          <w:rStyle w:val="Fett"/>
          <w:b w:val="0"/>
          <w:bCs w:val="0"/>
        </w:rPr>
        <w:t xml:space="preserve">/ Mag ich </w:t>
      </w:r>
      <w:proofErr w:type="spellStart"/>
      <w:r w:rsidRPr="00654441">
        <w:rPr>
          <w:rStyle w:val="Fett"/>
          <w:b w:val="0"/>
          <w:bCs w:val="0"/>
        </w:rPr>
        <w:t>vnglück</w:t>
      </w:r>
      <w:proofErr w:type="spellEnd"/>
      <w:r w:rsidRPr="00654441">
        <w:rPr>
          <w:rStyle w:val="Fett"/>
          <w:b w:val="0"/>
          <w:bCs w:val="0"/>
        </w:rPr>
        <w:t xml:space="preserve"> </w:t>
      </w:r>
      <w:proofErr w:type="spellStart"/>
      <w:r w:rsidRPr="00654441">
        <w:rPr>
          <w:rStyle w:val="Fett"/>
          <w:b w:val="0"/>
          <w:bCs w:val="0"/>
        </w:rPr>
        <w:t>nitt</w:t>
      </w:r>
      <w:proofErr w:type="spellEnd"/>
      <w:r w:rsidRPr="00654441">
        <w:rPr>
          <w:rStyle w:val="Fett"/>
          <w:b w:val="0"/>
          <w:bCs w:val="0"/>
        </w:rPr>
        <w:t xml:space="preserve"> </w:t>
      </w:r>
      <w:proofErr w:type="spellStart"/>
      <w:r w:rsidRPr="00654441">
        <w:rPr>
          <w:rStyle w:val="Fett"/>
          <w:b w:val="0"/>
          <w:bCs w:val="0"/>
        </w:rPr>
        <w:t>widerston</w:t>
      </w:r>
      <w:proofErr w:type="spellEnd"/>
      <w:r w:rsidRPr="00654441">
        <w:rPr>
          <w:rStyle w:val="Fett"/>
          <w:b w:val="0"/>
          <w:bCs w:val="0"/>
        </w:rPr>
        <w:t>.</w:t>
      </w:r>
    </w:p>
    <w:p w14:paraId="7304F76F" w14:textId="77777777" w:rsidR="00654441" w:rsidRDefault="00654441" w:rsidP="00654441">
      <w:pPr>
        <w:pStyle w:val="StandardWeb"/>
      </w:pPr>
      <w:proofErr w:type="spellStart"/>
      <w:r>
        <w:t>REich</w:t>
      </w:r>
      <w:proofErr w:type="spellEnd"/>
      <w:r>
        <w:t xml:space="preserve"> ist Gott von </w:t>
      </w:r>
      <w:proofErr w:type="spellStart"/>
      <w:r>
        <w:t>barmhertzigkeit</w:t>
      </w:r>
      <w:proofErr w:type="spellEnd"/>
      <w:r>
        <w:t>/</w:t>
      </w:r>
      <w:r>
        <w:br/>
        <w:t xml:space="preserve">wie </w:t>
      </w:r>
      <w:proofErr w:type="spellStart"/>
      <w:r>
        <w:t>gschrifft</w:t>
      </w:r>
      <w:proofErr w:type="spellEnd"/>
      <w:r>
        <w:t xml:space="preserve"> anzeigt/</w:t>
      </w:r>
      <w:r>
        <w:br/>
      </w:r>
      <w:proofErr w:type="spellStart"/>
      <w:r>
        <w:t>vnd</w:t>
      </w:r>
      <w:proofErr w:type="spellEnd"/>
      <w:r>
        <w:t xml:space="preserve"> will </w:t>
      </w:r>
      <w:proofErr w:type="spellStart"/>
      <w:r>
        <w:t>vns</w:t>
      </w:r>
      <w:proofErr w:type="spellEnd"/>
      <w:r>
        <w:t xml:space="preserve"> </w:t>
      </w:r>
      <w:proofErr w:type="spellStart"/>
      <w:r>
        <w:t>nit</w:t>
      </w:r>
      <w:proofErr w:type="spellEnd"/>
      <w:r>
        <w:t xml:space="preserve"> verlassen/:/</w:t>
      </w:r>
      <w:r>
        <w:br/>
        <w:t xml:space="preserve">Er </w:t>
      </w:r>
      <w:proofErr w:type="spellStart"/>
      <w:r>
        <w:t>hatt</w:t>
      </w:r>
      <w:proofErr w:type="spellEnd"/>
      <w:r>
        <w:t xml:space="preserve"> sein Wort zu </w:t>
      </w:r>
      <w:proofErr w:type="spellStart"/>
      <w:r>
        <w:t>diser</w:t>
      </w:r>
      <w:proofErr w:type="spellEnd"/>
      <w:r>
        <w:t xml:space="preserve"> </w:t>
      </w:r>
      <w:proofErr w:type="spellStart"/>
      <w:r>
        <w:t>frist</w:t>
      </w:r>
      <w:proofErr w:type="spellEnd"/>
      <w:r>
        <w:t>/</w:t>
      </w:r>
      <w:r>
        <w:br/>
        <w:t>durch Jesum Christ/</w:t>
      </w:r>
      <w:r>
        <w:br/>
      </w:r>
      <w:proofErr w:type="spellStart"/>
      <w:r>
        <w:t>fürtragen</w:t>
      </w:r>
      <w:proofErr w:type="spellEnd"/>
      <w:r>
        <w:t xml:space="preserve"> </w:t>
      </w:r>
      <w:proofErr w:type="spellStart"/>
      <w:r>
        <w:t>lon</w:t>
      </w:r>
      <w:proofErr w:type="spellEnd"/>
      <w:r>
        <w:t xml:space="preserve"> on </w:t>
      </w:r>
      <w:proofErr w:type="spellStart"/>
      <w:r>
        <w:t>massen</w:t>
      </w:r>
      <w:proofErr w:type="spellEnd"/>
      <w:r>
        <w:t>/</w:t>
      </w:r>
      <w:r>
        <w:br/>
        <w:t xml:space="preserve">Gott lob </w:t>
      </w:r>
      <w:proofErr w:type="spellStart"/>
      <w:r>
        <w:t>vnd</w:t>
      </w:r>
      <w:proofErr w:type="spellEnd"/>
      <w:r>
        <w:t xml:space="preserve"> </w:t>
      </w:r>
      <w:proofErr w:type="spellStart"/>
      <w:r>
        <w:t>preiß</w:t>
      </w:r>
      <w:proofErr w:type="spellEnd"/>
      <w:r>
        <w:t>/</w:t>
      </w:r>
      <w:r>
        <w:br/>
      </w:r>
      <w:proofErr w:type="spellStart"/>
      <w:r>
        <w:t>mitt</w:t>
      </w:r>
      <w:proofErr w:type="spellEnd"/>
      <w:r>
        <w:t xml:space="preserve"> allem </w:t>
      </w:r>
      <w:proofErr w:type="spellStart"/>
      <w:r>
        <w:t>fleiß</w:t>
      </w:r>
      <w:proofErr w:type="spellEnd"/>
      <w:r>
        <w:t>/</w:t>
      </w:r>
      <w:r>
        <w:br/>
        <w:t>wir singen dir/</w:t>
      </w:r>
      <w:r>
        <w:br/>
        <w:t xml:space="preserve">von </w:t>
      </w:r>
      <w:proofErr w:type="spellStart"/>
      <w:r>
        <w:t>hertzes</w:t>
      </w:r>
      <w:proofErr w:type="spellEnd"/>
      <w:r>
        <w:t xml:space="preserve"> </w:t>
      </w:r>
      <w:proofErr w:type="spellStart"/>
      <w:r>
        <w:t>bgir</w:t>
      </w:r>
      <w:proofErr w:type="spellEnd"/>
      <w:r>
        <w:t>/</w:t>
      </w:r>
      <w:r>
        <w:br/>
      </w:r>
      <w:proofErr w:type="spellStart"/>
      <w:r>
        <w:t>wölst</w:t>
      </w:r>
      <w:proofErr w:type="spellEnd"/>
      <w:r>
        <w:t xml:space="preserve"> </w:t>
      </w:r>
      <w:proofErr w:type="spellStart"/>
      <w:r>
        <w:t>vnser</w:t>
      </w:r>
      <w:proofErr w:type="spellEnd"/>
      <w:r>
        <w:t xml:space="preserve"> </w:t>
      </w:r>
      <w:proofErr w:type="spellStart"/>
      <w:r>
        <w:t>bett</w:t>
      </w:r>
      <w:proofErr w:type="spellEnd"/>
      <w:r>
        <w:t xml:space="preserve"> erhören.</w:t>
      </w:r>
    </w:p>
    <w:p w14:paraId="20955E21" w14:textId="77777777" w:rsidR="00654441" w:rsidRDefault="00654441" w:rsidP="00654441">
      <w:pPr>
        <w:pStyle w:val="StandardWeb"/>
      </w:pPr>
      <w:proofErr w:type="spellStart"/>
      <w:r>
        <w:t>Entrunnen</w:t>
      </w:r>
      <w:proofErr w:type="spellEnd"/>
      <w:r>
        <w:t xml:space="preserve"> </w:t>
      </w:r>
      <w:proofErr w:type="spellStart"/>
      <w:r>
        <w:t>seind</w:t>
      </w:r>
      <w:proofErr w:type="spellEnd"/>
      <w:r>
        <w:t xml:space="preserve"> wir </w:t>
      </w:r>
      <w:proofErr w:type="spellStart"/>
      <w:r>
        <w:t>vonn</w:t>
      </w:r>
      <w:proofErr w:type="spellEnd"/>
      <w:r>
        <w:t xml:space="preserve"> der </w:t>
      </w:r>
      <w:proofErr w:type="spellStart"/>
      <w:r>
        <w:t>schand</w:t>
      </w:r>
      <w:proofErr w:type="spellEnd"/>
      <w:r>
        <w:t>/</w:t>
      </w:r>
      <w:r>
        <w:br/>
      </w:r>
      <w:proofErr w:type="spellStart"/>
      <w:r>
        <w:t>vnds</w:t>
      </w:r>
      <w:proofErr w:type="spellEnd"/>
      <w:r>
        <w:t xml:space="preserve"> </w:t>
      </w:r>
      <w:proofErr w:type="spellStart"/>
      <w:r>
        <w:t>teüffels</w:t>
      </w:r>
      <w:proofErr w:type="spellEnd"/>
      <w:r>
        <w:t xml:space="preserve"> band/</w:t>
      </w:r>
      <w:r>
        <w:br/>
      </w:r>
      <w:proofErr w:type="spellStart"/>
      <w:r>
        <w:t>darinn</w:t>
      </w:r>
      <w:proofErr w:type="spellEnd"/>
      <w:r>
        <w:t xml:space="preserve"> wir lagen </w:t>
      </w:r>
      <w:proofErr w:type="spellStart"/>
      <w:r>
        <w:t>gfangen</w:t>
      </w:r>
      <w:proofErr w:type="spellEnd"/>
      <w:r>
        <w:t>/:/</w:t>
      </w:r>
      <w:r>
        <w:br/>
        <w:t xml:space="preserve">In </w:t>
      </w:r>
      <w:proofErr w:type="spellStart"/>
      <w:r>
        <w:t>vnglaub</w:t>
      </w:r>
      <w:proofErr w:type="spellEnd"/>
      <w:r>
        <w:t xml:space="preserve"> </w:t>
      </w:r>
      <w:proofErr w:type="spellStart"/>
      <w:r>
        <w:t>vnnd</w:t>
      </w:r>
      <w:proofErr w:type="spellEnd"/>
      <w:r>
        <w:t xml:space="preserve"> auch falschem </w:t>
      </w:r>
      <w:proofErr w:type="spellStart"/>
      <w:r>
        <w:t>won</w:t>
      </w:r>
      <w:proofErr w:type="spellEnd"/>
      <w:r>
        <w:t>/</w:t>
      </w:r>
      <w:r>
        <w:br/>
        <w:t xml:space="preserve">das </w:t>
      </w:r>
      <w:proofErr w:type="spellStart"/>
      <w:r>
        <w:t>hatt</w:t>
      </w:r>
      <w:proofErr w:type="spellEnd"/>
      <w:r>
        <w:t xml:space="preserve"> </w:t>
      </w:r>
      <w:proofErr w:type="spellStart"/>
      <w:r>
        <w:t>gethon</w:t>
      </w:r>
      <w:proofErr w:type="spellEnd"/>
      <w:r>
        <w:t>/</w:t>
      </w:r>
      <w:r>
        <w:br/>
        <w:t xml:space="preserve">daß wir </w:t>
      </w:r>
      <w:proofErr w:type="spellStart"/>
      <w:r>
        <w:t>seind</w:t>
      </w:r>
      <w:proofErr w:type="spellEnd"/>
      <w:r>
        <w:t xml:space="preserve"> irre </w:t>
      </w:r>
      <w:proofErr w:type="spellStart"/>
      <w:r>
        <w:t>gangen</w:t>
      </w:r>
      <w:proofErr w:type="spellEnd"/>
      <w:r>
        <w:t>/</w:t>
      </w:r>
      <w:r>
        <w:br/>
      </w:r>
      <w:proofErr w:type="spellStart"/>
      <w:r>
        <w:t>Vonn</w:t>
      </w:r>
      <w:proofErr w:type="spellEnd"/>
      <w:r>
        <w:t xml:space="preserve"> Gottes </w:t>
      </w:r>
      <w:proofErr w:type="spellStart"/>
      <w:r>
        <w:t>wort</w:t>
      </w:r>
      <w:proofErr w:type="spellEnd"/>
      <w:r>
        <w:t>/</w:t>
      </w:r>
      <w:r>
        <w:br/>
      </w:r>
      <w:proofErr w:type="spellStart"/>
      <w:r>
        <w:t>welchs</w:t>
      </w:r>
      <w:proofErr w:type="spellEnd"/>
      <w:r>
        <w:t xml:space="preserve"> ist der </w:t>
      </w:r>
      <w:proofErr w:type="spellStart"/>
      <w:r>
        <w:t>hort</w:t>
      </w:r>
      <w:proofErr w:type="spellEnd"/>
      <w:r>
        <w:t>/</w:t>
      </w:r>
      <w:r>
        <w:br/>
      </w:r>
      <w:proofErr w:type="spellStart"/>
      <w:r>
        <w:t>vnd</w:t>
      </w:r>
      <w:proofErr w:type="spellEnd"/>
      <w:r>
        <w:t xml:space="preserve"> </w:t>
      </w:r>
      <w:proofErr w:type="spellStart"/>
      <w:r>
        <w:t>helffen</w:t>
      </w:r>
      <w:proofErr w:type="spellEnd"/>
      <w:r>
        <w:t xml:space="preserve"> thut/</w:t>
      </w:r>
      <w:r>
        <w:br/>
        <w:t>zum höchsten gut/</w:t>
      </w:r>
      <w:r>
        <w:br/>
        <w:t xml:space="preserve">mehr </w:t>
      </w:r>
      <w:proofErr w:type="spellStart"/>
      <w:r>
        <w:t>vns</w:t>
      </w:r>
      <w:proofErr w:type="spellEnd"/>
      <w:r>
        <w:t xml:space="preserve"> den rechten glauben.</w:t>
      </w:r>
    </w:p>
    <w:p w14:paraId="1692646A" w14:textId="77777777" w:rsidR="00654441" w:rsidRPr="00654441" w:rsidRDefault="00654441" w:rsidP="00654441">
      <w:pPr>
        <w:rPr>
          <w:lang w:eastAsia="de-DE"/>
        </w:rPr>
      </w:pPr>
    </w:p>
    <w:p w14:paraId="5C8E8DD9" w14:textId="77777777" w:rsidR="00D5498D" w:rsidRPr="00D5498D" w:rsidRDefault="007166CE" w:rsidP="008E63BE">
      <w:pPr>
        <w:pStyle w:val="berschrift1"/>
      </w:pPr>
      <w:r>
        <w:br w:type="page"/>
      </w:r>
      <w:r w:rsidR="00D5498D" w:rsidRPr="00D5498D">
        <w:t>Quellen:</w:t>
      </w:r>
    </w:p>
    <w:p w14:paraId="63E49EC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4AC86D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9BEEA8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C38553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82A424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83C633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FB7509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69C2E6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0AD65C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725A7B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AA08C1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C2C5D46" w14:textId="1A7FD6D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A0C"/>
    <w:rsid w:val="00082307"/>
    <w:rsid w:val="000C66E5"/>
    <w:rsid w:val="001F54C4"/>
    <w:rsid w:val="0022039F"/>
    <w:rsid w:val="00272484"/>
    <w:rsid w:val="00297F83"/>
    <w:rsid w:val="002E6D11"/>
    <w:rsid w:val="00381C0C"/>
    <w:rsid w:val="00537F59"/>
    <w:rsid w:val="00654441"/>
    <w:rsid w:val="007166CE"/>
    <w:rsid w:val="007C4A0C"/>
    <w:rsid w:val="007E1779"/>
    <w:rsid w:val="0083667B"/>
    <w:rsid w:val="008D7463"/>
    <w:rsid w:val="008E417E"/>
    <w:rsid w:val="008E63BE"/>
    <w:rsid w:val="00C35859"/>
    <w:rsid w:val="00CC4EAC"/>
    <w:rsid w:val="00CD74C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A68FC"/>
  <w15:chartTrackingRefBased/>
  <w15:docId w15:val="{816C9047-093F-4D71-818F-E2994F38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7C4A0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7C4A0C"/>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7C4A0C"/>
  </w:style>
  <w:style w:type="paragraph" w:styleId="StandardWeb">
    <w:name w:val="Normal (Web)"/>
    <w:basedOn w:val="Standard"/>
    <w:uiPriority w:val="99"/>
    <w:unhideWhenUsed/>
    <w:rsid w:val="007C4A0C"/>
    <w:pPr>
      <w:spacing w:before="100" w:beforeAutospacing="1" w:after="100" w:afterAutospacing="1" w:line="240" w:lineRule="auto"/>
    </w:pPr>
    <w:rPr>
      <w:rFonts w:eastAsia="Times New Roman"/>
      <w:szCs w:val="24"/>
      <w:lang w:eastAsia="de-DE"/>
    </w:rPr>
  </w:style>
  <w:style w:type="character" w:customStyle="1" w:styleId="screen-reader-text">
    <w:name w:val="screen-reader-text"/>
    <w:basedOn w:val="Absatz-Standardschriftart"/>
    <w:rsid w:val="007C4A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3181098">
      <w:bodyDiv w:val="1"/>
      <w:marLeft w:val="0"/>
      <w:marRight w:val="0"/>
      <w:marTop w:val="0"/>
      <w:marBottom w:val="0"/>
      <w:divBdr>
        <w:top w:val="none" w:sz="0" w:space="0" w:color="auto"/>
        <w:left w:val="none" w:sz="0" w:space="0" w:color="auto"/>
        <w:bottom w:val="none" w:sz="0" w:space="0" w:color="auto"/>
        <w:right w:val="none" w:sz="0" w:space="0" w:color="auto"/>
      </w:divBdr>
      <w:divsChild>
        <w:div w:id="1946377675">
          <w:marLeft w:val="0"/>
          <w:marRight w:val="0"/>
          <w:marTop w:val="0"/>
          <w:marBottom w:val="0"/>
          <w:divBdr>
            <w:top w:val="none" w:sz="0" w:space="0" w:color="auto"/>
            <w:left w:val="none" w:sz="0" w:space="0" w:color="auto"/>
            <w:bottom w:val="none" w:sz="0" w:space="0" w:color="auto"/>
            <w:right w:val="none" w:sz="0" w:space="0" w:color="auto"/>
          </w:divBdr>
        </w:div>
        <w:div w:id="1449623511">
          <w:marLeft w:val="0"/>
          <w:marRight w:val="0"/>
          <w:marTop w:val="0"/>
          <w:marBottom w:val="0"/>
          <w:divBdr>
            <w:top w:val="none" w:sz="0" w:space="0" w:color="auto"/>
            <w:left w:val="none" w:sz="0" w:space="0" w:color="auto"/>
            <w:bottom w:val="none" w:sz="0" w:space="0" w:color="auto"/>
            <w:right w:val="none" w:sz="0" w:space="0" w:color="auto"/>
          </w:divBdr>
        </w:div>
      </w:divsChild>
    </w:div>
    <w:div w:id="149978676">
      <w:bodyDiv w:val="1"/>
      <w:marLeft w:val="0"/>
      <w:marRight w:val="0"/>
      <w:marTop w:val="0"/>
      <w:marBottom w:val="0"/>
      <w:divBdr>
        <w:top w:val="none" w:sz="0" w:space="0" w:color="auto"/>
        <w:left w:val="none" w:sz="0" w:space="0" w:color="auto"/>
        <w:bottom w:val="none" w:sz="0" w:space="0" w:color="auto"/>
        <w:right w:val="none" w:sz="0" w:space="0" w:color="auto"/>
      </w:divBdr>
      <w:divsChild>
        <w:div w:id="1523324059">
          <w:marLeft w:val="0"/>
          <w:marRight w:val="0"/>
          <w:marTop w:val="0"/>
          <w:marBottom w:val="0"/>
          <w:divBdr>
            <w:top w:val="none" w:sz="0" w:space="0" w:color="auto"/>
            <w:left w:val="none" w:sz="0" w:space="0" w:color="auto"/>
            <w:bottom w:val="none" w:sz="0" w:space="0" w:color="auto"/>
            <w:right w:val="none" w:sz="0" w:space="0" w:color="auto"/>
          </w:divBdr>
        </w:div>
        <w:div w:id="432359888">
          <w:marLeft w:val="0"/>
          <w:marRight w:val="0"/>
          <w:marTop w:val="0"/>
          <w:marBottom w:val="0"/>
          <w:divBdr>
            <w:top w:val="none" w:sz="0" w:space="0" w:color="auto"/>
            <w:left w:val="none" w:sz="0" w:space="0" w:color="auto"/>
            <w:bottom w:val="none" w:sz="0" w:space="0" w:color="auto"/>
            <w:right w:val="none" w:sz="0" w:space="0" w:color="auto"/>
          </w:divBdr>
        </w:div>
        <w:div w:id="1332753724">
          <w:marLeft w:val="0"/>
          <w:marRight w:val="0"/>
          <w:marTop w:val="0"/>
          <w:marBottom w:val="0"/>
          <w:divBdr>
            <w:top w:val="none" w:sz="0" w:space="0" w:color="auto"/>
            <w:left w:val="none" w:sz="0" w:space="0" w:color="auto"/>
            <w:bottom w:val="none" w:sz="0" w:space="0" w:color="auto"/>
            <w:right w:val="none" w:sz="0" w:space="0" w:color="auto"/>
          </w:divBdr>
        </w:div>
        <w:div w:id="1421372252">
          <w:marLeft w:val="0"/>
          <w:marRight w:val="0"/>
          <w:marTop w:val="0"/>
          <w:marBottom w:val="0"/>
          <w:divBdr>
            <w:top w:val="none" w:sz="0" w:space="0" w:color="auto"/>
            <w:left w:val="none" w:sz="0" w:space="0" w:color="auto"/>
            <w:bottom w:val="none" w:sz="0" w:space="0" w:color="auto"/>
            <w:right w:val="none" w:sz="0" w:space="0" w:color="auto"/>
          </w:divBdr>
        </w:div>
        <w:div w:id="1379280435">
          <w:marLeft w:val="0"/>
          <w:marRight w:val="0"/>
          <w:marTop w:val="0"/>
          <w:marBottom w:val="0"/>
          <w:divBdr>
            <w:top w:val="none" w:sz="0" w:space="0" w:color="auto"/>
            <w:left w:val="none" w:sz="0" w:space="0" w:color="auto"/>
            <w:bottom w:val="none" w:sz="0" w:space="0" w:color="auto"/>
            <w:right w:val="none" w:sz="0" w:space="0" w:color="auto"/>
          </w:divBdr>
        </w:div>
        <w:div w:id="2014187813">
          <w:marLeft w:val="0"/>
          <w:marRight w:val="0"/>
          <w:marTop w:val="0"/>
          <w:marBottom w:val="0"/>
          <w:divBdr>
            <w:top w:val="none" w:sz="0" w:space="0" w:color="auto"/>
            <w:left w:val="none" w:sz="0" w:space="0" w:color="auto"/>
            <w:bottom w:val="none" w:sz="0" w:space="0" w:color="auto"/>
            <w:right w:val="none" w:sz="0" w:space="0" w:color="auto"/>
          </w:divBdr>
        </w:div>
        <w:div w:id="993606644">
          <w:marLeft w:val="0"/>
          <w:marRight w:val="0"/>
          <w:marTop w:val="0"/>
          <w:marBottom w:val="0"/>
          <w:divBdr>
            <w:top w:val="none" w:sz="0" w:space="0" w:color="auto"/>
            <w:left w:val="none" w:sz="0" w:space="0" w:color="auto"/>
            <w:bottom w:val="none" w:sz="0" w:space="0" w:color="auto"/>
            <w:right w:val="none" w:sz="0" w:space="0" w:color="auto"/>
          </w:divBdr>
        </w:div>
        <w:div w:id="260141184">
          <w:marLeft w:val="0"/>
          <w:marRight w:val="0"/>
          <w:marTop w:val="0"/>
          <w:marBottom w:val="0"/>
          <w:divBdr>
            <w:top w:val="none" w:sz="0" w:space="0" w:color="auto"/>
            <w:left w:val="none" w:sz="0" w:space="0" w:color="auto"/>
            <w:bottom w:val="none" w:sz="0" w:space="0" w:color="auto"/>
            <w:right w:val="none" w:sz="0" w:space="0" w:color="auto"/>
          </w:divBdr>
        </w:div>
        <w:div w:id="54090521">
          <w:marLeft w:val="0"/>
          <w:marRight w:val="0"/>
          <w:marTop w:val="0"/>
          <w:marBottom w:val="0"/>
          <w:divBdr>
            <w:top w:val="none" w:sz="0" w:space="0" w:color="auto"/>
            <w:left w:val="none" w:sz="0" w:space="0" w:color="auto"/>
            <w:bottom w:val="none" w:sz="0" w:space="0" w:color="auto"/>
            <w:right w:val="none" w:sz="0" w:space="0" w:color="auto"/>
          </w:divBdr>
        </w:div>
        <w:div w:id="2042896758">
          <w:marLeft w:val="0"/>
          <w:marRight w:val="0"/>
          <w:marTop w:val="0"/>
          <w:marBottom w:val="0"/>
          <w:divBdr>
            <w:top w:val="none" w:sz="0" w:space="0" w:color="auto"/>
            <w:left w:val="none" w:sz="0" w:space="0" w:color="auto"/>
            <w:bottom w:val="none" w:sz="0" w:space="0" w:color="auto"/>
            <w:right w:val="none" w:sz="0" w:space="0" w:color="auto"/>
          </w:divBdr>
        </w:div>
        <w:div w:id="1209607999">
          <w:marLeft w:val="0"/>
          <w:marRight w:val="0"/>
          <w:marTop w:val="0"/>
          <w:marBottom w:val="0"/>
          <w:divBdr>
            <w:top w:val="none" w:sz="0" w:space="0" w:color="auto"/>
            <w:left w:val="none" w:sz="0" w:space="0" w:color="auto"/>
            <w:bottom w:val="none" w:sz="0" w:space="0" w:color="auto"/>
            <w:right w:val="none" w:sz="0" w:space="0" w:color="auto"/>
          </w:divBdr>
        </w:div>
        <w:div w:id="1045563039">
          <w:marLeft w:val="0"/>
          <w:marRight w:val="0"/>
          <w:marTop w:val="0"/>
          <w:marBottom w:val="0"/>
          <w:divBdr>
            <w:top w:val="none" w:sz="0" w:space="0" w:color="auto"/>
            <w:left w:val="none" w:sz="0" w:space="0" w:color="auto"/>
            <w:bottom w:val="none" w:sz="0" w:space="0" w:color="auto"/>
            <w:right w:val="none" w:sz="0" w:space="0" w:color="auto"/>
          </w:divBdr>
        </w:div>
      </w:divsChild>
    </w:div>
    <w:div w:id="473913741">
      <w:bodyDiv w:val="1"/>
      <w:marLeft w:val="0"/>
      <w:marRight w:val="0"/>
      <w:marTop w:val="0"/>
      <w:marBottom w:val="0"/>
      <w:divBdr>
        <w:top w:val="none" w:sz="0" w:space="0" w:color="auto"/>
        <w:left w:val="none" w:sz="0" w:space="0" w:color="auto"/>
        <w:bottom w:val="none" w:sz="0" w:space="0" w:color="auto"/>
        <w:right w:val="none" w:sz="0" w:space="0" w:color="auto"/>
      </w:divBdr>
      <w:divsChild>
        <w:div w:id="834078408">
          <w:marLeft w:val="0"/>
          <w:marRight w:val="0"/>
          <w:marTop w:val="0"/>
          <w:marBottom w:val="0"/>
          <w:divBdr>
            <w:top w:val="none" w:sz="0" w:space="0" w:color="auto"/>
            <w:left w:val="none" w:sz="0" w:space="0" w:color="auto"/>
            <w:bottom w:val="none" w:sz="0" w:space="0" w:color="auto"/>
            <w:right w:val="none" w:sz="0" w:space="0" w:color="auto"/>
          </w:divBdr>
        </w:div>
        <w:div w:id="860432377">
          <w:marLeft w:val="0"/>
          <w:marRight w:val="0"/>
          <w:marTop w:val="0"/>
          <w:marBottom w:val="0"/>
          <w:divBdr>
            <w:top w:val="none" w:sz="0" w:space="0" w:color="auto"/>
            <w:left w:val="none" w:sz="0" w:space="0" w:color="auto"/>
            <w:bottom w:val="none" w:sz="0" w:space="0" w:color="auto"/>
            <w:right w:val="none" w:sz="0" w:space="0" w:color="auto"/>
          </w:divBdr>
        </w:div>
      </w:divsChild>
    </w:div>
    <w:div w:id="498737914">
      <w:bodyDiv w:val="1"/>
      <w:marLeft w:val="0"/>
      <w:marRight w:val="0"/>
      <w:marTop w:val="0"/>
      <w:marBottom w:val="0"/>
      <w:divBdr>
        <w:top w:val="none" w:sz="0" w:space="0" w:color="auto"/>
        <w:left w:val="none" w:sz="0" w:space="0" w:color="auto"/>
        <w:bottom w:val="none" w:sz="0" w:space="0" w:color="auto"/>
        <w:right w:val="none" w:sz="0" w:space="0" w:color="auto"/>
      </w:divBdr>
      <w:divsChild>
        <w:div w:id="1964337676">
          <w:marLeft w:val="0"/>
          <w:marRight w:val="0"/>
          <w:marTop w:val="0"/>
          <w:marBottom w:val="0"/>
          <w:divBdr>
            <w:top w:val="none" w:sz="0" w:space="0" w:color="auto"/>
            <w:left w:val="none" w:sz="0" w:space="0" w:color="auto"/>
            <w:bottom w:val="none" w:sz="0" w:space="0" w:color="auto"/>
            <w:right w:val="none" w:sz="0" w:space="0" w:color="auto"/>
          </w:divBdr>
        </w:div>
        <w:div w:id="1819767026">
          <w:marLeft w:val="0"/>
          <w:marRight w:val="0"/>
          <w:marTop w:val="0"/>
          <w:marBottom w:val="0"/>
          <w:divBdr>
            <w:top w:val="none" w:sz="0" w:space="0" w:color="auto"/>
            <w:left w:val="none" w:sz="0" w:space="0" w:color="auto"/>
            <w:bottom w:val="none" w:sz="0" w:space="0" w:color="auto"/>
            <w:right w:val="none" w:sz="0" w:space="0" w:color="auto"/>
          </w:divBdr>
        </w:div>
        <w:div w:id="280190778">
          <w:marLeft w:val="0"/>
          <w:marRight w:val="0"/>
          <w:marTop w:val="0"/>
          <w:marBottom w:val="0"/>
          <w:divBdr>
            <w:top w:val="none" w:sz="0" w:space="0" w:color="auto"/>
            <w:left w:val="none" w:sz="0" w:space="0" w:color="auto"/>
            <w:bottom w:val="none" w:sz="0" w:space="0" w:color="auto"/>
            <w:right w:val="none" w:sz="0" w:space="0" w:color="auto"/>
          </w:divBdr>
        </w:div>
        <w:div w:id="118574710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81885175">
      <w:bodyDiv w:val="1"/>
      <w:marLeft w:val="0"/>
      <w:marRight w:val="0"/>
      <w:marTop w:val="0"/>
      <w:marBottom w:val="0"/>
      <w:divBdr>
        <w:top w:val="none" w:sz="0" w:space="0" w:color="auto"/>
        <w:left w:val="none" w:sz="0" w:space="0" w:color="auto"/>
        <w:bottom w:val="none" w:sz="0" w:space="0" w:color="auto"/>
        <w:right w:val="none" w:sz="0" w:space="0" w:color="auto"/>
      </w:divBdr>
      <w:divsChild>
        <w:div w:id="1168328728">
          <w:marLeft w:val="0"/>
          <w:marRight w:val="0"/>
          <w:marTop w:val="0"/>
          <w:marBottom w:val="0"/>
          <w:divBdr>
            <w:top w:val="none" w:sz="0" w:space="0" w:color="auto"/>
            <w:left w:val="none" w:sz="0" w:space="0" w:color="auto"/>
            <w:bottom w:val="none" w:sz="0" w:space="0" w:color="auto"/>
            <w:right w:val="none" w:sz="0" w:space="0" w:color="auto"/>
          </w:divBdr>
        </w:div>
        <w:div w:id="1302922450">
          <w:marLeft w:val="0"/>
          <w:marRight w:val="0"/>
          <w:marTop w:val="0"/>
          <w:marBottom w:val="0"/>
          <w:divBdr>
            <w:top w:val="none" w:sz="0" w:space="0" w:color="auto"/>
            <w:left w:val="none" w:sz="0" w:space="0" w:color="auto"/>
            <w:bottom w:val="none" w:sz="0" w:space="0" w:color="auto"/>
            <w:right w:val="none" w:sz="0" w:space="0" w:color="auto"/>
          </w:divBdr>
        </w:div>
        <w:div w:id="98261059">
          <w:marLeft w:val="0"/>
          <w:marRight w:val="0"/>
          <w:marTop w:val="0"/>
          <w:marBottom w:val="0"/>
          <w:divBdr>
            <w:top w:val="none" w:sz="0" w:space="0" w:color="auto"/>
            <w:left w:val="none" w:sz="0" w:space="0" w:color="auto"/>
            <w:bottom w:val="none" w:sz="0" w:space="0" w:color="auto"/>
            <w:right w:val="none" w:sz="0" w:space="0" w:color="auto"/>
          </w:divBdr>
        </w:div>
        <w:div w:id="761413026">
          <w:marLeft w:val="0"/>
          <w:marRight w:val="0"/>
          <w:marTop w:val="0"/>
          <w:marBottom w:val="0"/>
          <w:divBdr>
            <w:top w:val="none" w:sz="0" w:space="0" w:color="auto"/>
            <w:left w:val="none" w:sz="0" w:space="0" w:color="auto"/>
            <w:bottom w:val="none" w:sz="0" w:space="0" w:color="auto"/>
            <w:right w:val="none" w:sz="0" w:space="0" w:color="auto"/>
          </w:divBdr>
        </w:div>
        <w:div w:id="243495798">
          <w:marLeft w:val="0"/>
          <w:marRight w:val="0"/>
          <w:marTop w:val="0"/>
          <w:marBottom w:val="0"/>
          <w:divBdr>
            <w:top w:val="none" w:sz="0" w:space="0" w:color="auto"/>
            <w:left w:val="none" w:sz="0" w:space="0" w:color="auto"/>
            <w:bottom w:val="none" w:sz="0" w:space="0" w:color="auto"/>
            <w:right w:val="none" w:sz="0" w:space="0" w:color="auto"/>
          </w:divBdr>
        </w:div>
        <w:div w:id="246232800">
          <w:marLeft w:val="0"/>
          <w:marRight w:val="0"/>
          <w:marTop w:val="0"/>
          <w:marBottom w:val="0"/>
          <w:divBdr>
            <w:top w:val="none" w:sz="0" w:space="0" w:color="auto"/>
            <w:left w:val="none" w:sz="0" w:space="0" w:color="auto"/>
            <w:bottom w:val="none" w:sz="0" w:space="0" w:color="auto"/>
            <w:right w:val="none" w:sz="0" w:space="0" w:color="auto"/>
          </w:divBdr>
        </w:div>
      </w:divsChild>
    </w:div>
    <w:div w:id="1087926392">
      <w:bodyDiv w:val="1"/>
      <w:marLeft w:val="0"/>
      <w:marRight w:val="0"/>
      <w:marTop w:val="0"/>
      <w:marBottom w:val="0"/>
      <w:divBdr>
        <w:top w:val="none" w:sz="0" w:space="0" w:color="auto"/>
        <w:left w:val="none" w:sz="0" w:space="0" w:color="auto"/>
        <w:bottom w:val="none" w:sz="0" w:space="0" w:color="auto"/>
        <w:right w:val="none" w:sz="0" w:space="0" w:color="auto"/>
      </w:divBdr>
      <w:divsChild>
        <w:div w:id="1063140791">
          <w:marLeft w:val="0"/>
          <w:marRight w:val="0"/>
          <w:marTop w:val="0"/>
          <w:marBottom w:val="0"/>
          <w:divBdr>
            <w:top w:val="none" w:sz="0" w:space="0" w:color="auto"/>
            <w:left w:val="none" w:sz="0" w:space="0" w:color="auto"/>
            <w:bottom w:val="none" w:sz="0" w:space="0" w:color="auto"/>
            <w:right w:val="none" w:sz="0" w:space="0" w:color="auto"/>
          </w:divBdr>
        </w:div>
        <w:div w:id="99977112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68214968">
      <w:bodyDiv w:val="1"/>
      <w:marLeft w:val="0"/>
      <w:marRight w:val="0"/>
      <w:marTop w:val="0"/>
      <w:marBottom w:val="0"/>
      <w:divBdr>
        <w:top w:val="none" w:sz="0" w:space="0" w:color="auto"/>
        <w:left w:val="none" w:sz="0" w:space="0" w:color="auto"/>
        <w:bottom w:val="none" w:sz="0" w:space="0" w:color="auto"/>
        <w:right w:val="none" w:sz="0" w:space="0" w:color="auto"/>
      </w:divBdr>
      <w:divsChild>
        <w:div w:id="777914240">
          <w:marLeft w:val="0"/>
          <w:marRight w:val="0"/>
          <w:marTop w:val="0"/>
          <w:marBottom w:val="0"/>
          <w:divBdr>
            <w:top w:val="none" w:sz="0" w:space="0" w:color="auto"/>
            <w:left w:val="none" w:sz="0" w:space="0" w:color="auto"/>
            <w:bottom w:val="none" w:sz="0" w:space="0" w:color="auto"/>
            <w:right w:val="none" w:sz="0" w:space="0" w:color="auto"/>
          </w:divBdr>
        </w:div>
        <w:div w:id="2005352159">
          <w:marLeft w:val="0"/>
          <w:marRight w:val="0"/>
          <w:marTop w:val="0"/>
          <w:marBottom w:val="0"/>
          <w:divBdr>
            <w:top w:val="none" w:sz="0" w:space="0" w:color="auto"/>
            <w:left w:val="none" w:sz="0" w:space="0" w:color="auto"/>
            <w:bottom w:val="none" w:sz="0" w:space="0" w:color="auto"/>
            <w:right w:val="none" w:sz="0" w:space="0" w:color="auto"/>
          </w:divBdr>
          <w:divsChild>
            <w:div w:id="103503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F78A7-5571-4C15-9122-BA7262EDD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8</Pages>
  <Words>1443</Words>
  <Characters>9098</Characters>
  <Application>Microsoft Office Word</Application>
  <DocSecurity>0</DocSecurity>
  <Lines>75</Lines>
  <Paragraphs>21</Paragraphs>
  <ScaleCrop>false</ScaleCrop>
  <HeadingPairs>
    <vt:vector size="4" baseType="variant">
      <vt:variant>
        <vt:lpstr>Titel</vt:lpstr>
      </vt:variant>
      <vt:variant>
        <vt:i4>1</vt:i4>
      </vt:variant>
      <vt:variant>
        <vt:lpstr>Überschriften</vt:lpstr>
      </vt:variant>
      <vt:variant>
        <vt:i4>19</vt:i4>
      </vt:variant>
    </vt:vector>
  </HeadingPairs>
  <TitlesOfParts>
    <vt:vector size="20" baseType="lpstr">
      <vt:lpstr/>
      <vt:lpstr>Matthias Erb - diverses</vt:lpstr>
      <vt:lpstr>Vorwort</vt:lpstr>
      <vt:lpstr>Zitate</vt:lpstr>
      <vt:lpstr>    Vom Gebet der Kinder</vt:lpstr>
      <vt:lpstr>Gebete</vt:lpstr>
      <vt:lpstr>    Ein gebett nach dem Catechismo/ daß der diener der Kirchen vorlißt </vt:lpstr>
      <vt:lpstr>    Ein gemeyn gebett vmb wolstadt/ fürdernuß der Christenheyt rc. </vt:lpstr>
      <vt:lpstr>    Wann das kind straffwurdig </vt:lpstr>
      <vt:lpstr>    Ein gebett/ so das kind ettwas schwären befelchs hatt auß zurichten </vt:lpstr>
      <vt:lpstr>    So das kind zur predig gatt </vt:lpstr>
      <vt:lpstr>    So ein kind zu leer gat </vt:lpstr>
      <vt:lpstr>    Beichtgebet </vt:lpstr>
      <vt:lpstr>    Morgengebet</vt:lpstr>
      <vt:lpstr>    Abendgebet </vt:lpstr>
      <vt:lpstr>    Dankgebet nach dem Essen </vt:lpstr>
      <vt:lpstr>    Tischgebet </vt:lpstr>
      <vt:lpstr>    Sündenbekenntnis</vt:lpstr>
      <vt:lpstr>Quellen:</vt:lpstr>
      <vt:lpstr>Endnoten</vt:lpstr>
    </vt:vector>
  </TitlesOfParts>
  <Company>Glaubensstimme.de</Company>
  <LinksUpToDate>false</LinksUpToDate>
  <CharactersWithSpaces>10520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Schriften</dc:title>
  <dc:subject/>
  <dc:creator>Erb, Matthias</dc:creator>
  <cp:keywords/>
  <dc:description/>
  <cp:lastModifiedBy>Andreas Janssen</cp:lastModifiedBy>
  <cp:revision>2</cp:revision>
  <dcterms:created xsi:type="dcterms:W3CDTF">2021-01-06T11:08:00Z</dcterms:created>
  <dcterms:modified xsi:type="dcterms:W3CDTF">2021-02-28T10:00:00Z</dcterms:modified>
  <dc:language>de</dc:language>
</cp:coreProperties>
</file>